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A1AC65" w14:textId="77777777" w:rsidR="00D73EE2" w:rsidRPr="00E17476" w:rsidRDefault="00D73EE2" w:rsidP="0071197F">
      <w:pPr>
        <w:jc w:val="center"/>
        <w:rPr>
          <w:rFonts w:ascii="Times New Roman Bold" w:hAnsi="Times New Roman Bold"/>
          <w:sz w:val="22"/>
        </w:rPr>
      </w:pPr>
      <w:r w:rsidRPr="00E17476">
        <w:rPr>
          <w:rFonts w:ascii="Times New Roman Bold" w:eastAsia="Arial" w:hAnsi="Times New Roman Bold" w:cs="Arial"/>
          <w:b/>
          <w:bCs/>
          <w:sz w:val="22"/>
        </w:rPr>
        <w:t>Portland State University</w:t>
      </w:r>
    </w:p>
    <w:p w14:paraId="375F7C21" w14:textId="77777777" w:rsidR="00D73EE2" w:rsidRPr="00E17476" w:rsidRDefault="00D73EE2" w:rsidP="00D73EE2">
      <w:pPr>
        <w:jc w:val="center"/>
        <w:rPr>
          <w:rFonts w:ascii="Times New Roman Bold" w:hAnsi="Times New Roman Bold"/>
          <w:sz w:val="22"/>
        </w:rPr>
      </w:pPr>
      <w:r w:rsidRPr="00E17476">
        <w:rPr>
          <w:rFonts w:ascii="Times New Roman Bold" w:eastAsia="Arial" w:hAnsi="Times New Roman Bold" w:cs="Arial"/>
          <w:b/>
          <w:bCs/>
          <w:sz w:val="22"/>
        </w:rPr>
        <w:t>Graduate School of Education</w:t>
      </w:r>
    </w:p>
    <w:p w14:paraId="6529C4DE" w14:textId="77777777" w:rsidR="00D73EE2" w:rsidRPr="00E17476" w:rsidRDefault="00D73EE2" w:rsidP="00D73EE2">
      <w:pPr>
        <w:jc w:val="center"/>
        <w:rPr>
          <w:rFonts w:ascii="Times New Roman Bold" w:hAnsi="Times New Roman Bold"/>
          <w:sz w:val="22"/>
        </w:rPr>
      </w:pPr>
      <w:r w:rsidRPr="00E17476">
        <w:rPr>
          <w:rFonts w:ascii="Times New Roman Bold" w:eastAsia="Arial" w:hAnsi="Times New Roman Bold" w:cs="Arial"/>
          <w:b/>
          <w:bCs/>
          <w:sz w:val="22"/>
        </w:rPr>
        <w:t>Graduate Teacher Education Program</w:t>
      </w:r>
    </w:p>
    <w:p w14:paraId="0E727269" w14:textId="77777777" w:rsidR="00D73EE2" w:rsidRPr="00E17476" w:rsidRDefault="00D73EE2" w:rsidP="00D73EE2">
      <w:pPr>
        <w:jc w:val="center"/>
        <w:rPr>
          <w:rFonts w:ascii="Times New Roman Bold" w:eastAsia="Batang" w:hAnsi="Times New Roman Bold" w:cs="Batang"/>
          <w:b/>
          <w:bCs/>
          <w:sz w:val="22"/>
        </w:rPr>
      </w:pPr>
    </w:p>
    <w:p w14:paraId="579BDFFD" w14:textId="737ACBDA" w:rsidR="00D73EE2" w:rsidRDefault="00D73EE2" w:rsidP="00D73EE2">
      <w:pPr>
        <w:jc w:val="center"/>
        <w:rPr>
          <w:rFonts w:ascii="Times New Roman Bold" w:eastAsia="Arial" w:hAnsi="Times New Roman Bold" w:cs="Arial"/>
          <w:b/>
          <w:bCs/>
          <w:sz w:val="22"/>
        </w:rPr>
      </w:pPr>
      <w:r w:rsidRPr="00E17476">
        <w:rPr>
          <w:rFonts w:ascii="Times New Roman Bold" w:eastAsia="Arial" w:hAnsi="Times New Roman Bold" w:cs="Arial"/>
          <w:b/>
          <w:bCs/>
          <w:sz w:val="22"/>
        </w:rPr>
        <w:t xml:space="preserve">CI </w:t>
      </w:r>
      <w:r w:rsidR="003123B6" w:rsidRPr="00E17476">
        <w:rPr>
          <w:rFonts w:ascii="Times New Roman Bold" w:eastAsia="Arial" w:hAnsi="Times New Roman Bold" w:cs="Arial"/>
          <w:b/>
          <w:bCs/>
          <w:sz w:val="22"/>
        </w:rPr>
        <w:t>513</w:t>
      </w:r>
      <w:r w:rsidRPr="00E17476">
        <w:rPr>
          <w:rFonts w:ascii="Times New Roman Bold" w:eastAsia="Arial" w:hAnsi="Times New Roman Bold" w:cs="Arial"/>
          <w:b/>
          <w:bCs/>
          <w:sz w:val="22"/>
        </w:rPr>
        <w:t>:</w:t>
      </w:r>
      <w:r w:rsidR="00FD77F9">
        <w:rPr>
          <w:rFonts w:ascii="Times New Roman Bold" w:eastAsia="Arial" w:hAnsi="Times New Roman Bold" w:cs="Arial"/>
          <w:b/>
          <w:bCs/>
          <w:sz w:val="22"/>
        </w:rPr>
        <w:t>004</w:t>
      </w:r>
      <w:r w:rsidRPr="00E17476">
        <w:rPr>
          <w:rFonts w:ascii="Times New Roman Bold" w:eastAsia="Arial" w:hAnsi="Times New Roman Bold" w:cs="Arial"/>
          <w:b/>
          <w:bCs/>
          <w:sz w:val="22"/>
        </w:rPr>
        <w:t xml:space="preserve"> Technology as a Tool for Learning (3 credits)</w:t>
      </w:r>
    </w:p>
    <w:p w14:paraId="34946DCA" w14:textId="078C1D31" w:rsidR="009F4A6C" w:rsidRPr="00E17476" w:rsidRDefault="00FD77F9" w:rsidP="00D73EE2">
      <w:pPr>
        <w:jc w:val="center"/>
        <w:rPr>
          <w:rFonts w:ascii="Times New Roman Bold" w:eastAsia="Batang" w:hAnsi="Times New Roman Bold" w:cs="Batang"/>
          <w:b/>
          <w:bCs/>
          <w:sz w:val="22"/>
        </w:rPr>
      </w:pPr>
      <w:r>
        <w:rPr>
          <w:rFonts w:ascii="Times New Roman Bold" w:eastAsia="Arial" w:hAnsi="Times New Roman Bold" w:cs="Arial"/>
          <w:b/>
          <w:bCs/>
          <w:sz w:val="22"/>
        </w:rPr>
        <w:t xml:space="preserve">Ruben/Bright </w:t>
      </w:r>
      <w:r w:rsidR="009F4A6C">
        <w:rPr>
          <w:rFonts w:ascii="Times New Roman Bold" w:eastAsia="Arial" w:hAnsi="Times New Roman Bold" w:cs="Arial"/>
          <w:b/>
          <w:bCs/>
          <w:sz w:val="22"/>
        </w:rPr>
        <w:t>Cohort</w:t>
      </w:r>
      <w:r w:rsidR="004D6869">
        <w:rPr>
          <w:rFonts w:ascii="Times New Roman Bold" w:eastAsia="Arial" w:hAnsi="Times New Roman Bold" w:cs="Arial"/>
          <w:b/>
          <w:bCs/>
          <w:sz w:val="22"/>
        </w:rPr>
        <w:t xml:space="preserve">  SUMMER 2013    </w:t>
      </w:r>
    </w:p>
    <w:p w14:paraId="11ECCF72" w14:textId="77777777" w:rsidR="00D51F95" w:rsidRPr="00E17476" w:rsidRDefault="00D51F95" w:rsidP="00D73EE2">
      <w:pPr>
        <w:jc w:val="center"/>
        <w:rPr>
          <w:rFonts w:ascii="Times New Roman Bold" w:eastAsia="Arial" w:hAnsi="Times New Roman Bold" w:cs="Arial"/>
          <w:b/>
          <w:bCs/>
          <w:sz w:val="22"/>
        </w:rPr>
      </w:pPr>
    </w:p>
    <w:tbl>
      <w:tblPr>
        <w:tblW w:w="0" w:type="auto"/>
        <w:tblLook w:val="00A0" w:firstRow="1" w:lastRow="0" w:firstColumn="1" w:lastColumn="0" w:noHBand="0" w:noVBand="0"/>
      </w:tblPr>
      <w:tblGrid>
        <w:gridCol w:w="4447"/>
        <w:gridCol w:w="4409"/>
      </w:tblGrid>
      <w:tr w:rsidR="00D51F95" w:rsidRPr="00E17476" w14:paraId="75128046" w14:textId="77777777">
        <w:tc>
          <w:tcPr>
            <w:tcW w:w="4572" w:type="dxa"/>
          </w:tcPr>
          <w:p w14:paraId="44DEF66C" w14:textId="77777777" w:rsidR="00D51F95" w:rsidRPr="00E17476" w:rsidRDefault="00D51F95" w:rsidP="00E44779">
            <w:pPr>
              <w:rPr>
                <w:rFonts w:ascii="Times New Roman Bold" w:hAnsi="Times New Roman Bold"/>
                <w:sz w:val="22"/>
              </w:rPr>
            </w:pPr>
            <w:r w:rsidRPr="00E17476">
              <w:rPr>
                <w:rFonts w:ascii="Times New Roman Bold" w:hAnsi="Times New Roman Bold"/>
                <w:b/>
                <w:bCs/>
                <w:sz w:val="22"/>
              </w:rPr>
              <w:t xml:space="preserve">Instructor: </w:t>
            </w:r>
            <w:r w:rsidR="00345D4A">
              <w:rPr>
                <w:rFonts w:ascii="Times New Roman Bold" w:hAnsi="Times New Roman Bold"/>
                <w:b/>
                <w:bCs/>
                <w:sz w:val="22"/>
              </w:rPr>
              <w:t>Gayle Thieman, Ed.D.</w:t>
            </w:r>
            <w:r w:rsidRPr="00E17476">
              <w:rPr>
                <w:rFonts w:ascii="Times New Roman Bold" w:hAnsi="Times New Roman Bold"/>
                <w:b/>
                <w:bCs/>
                <w:sz w:val="22"/>
              </w:rPr>
              <w:t xml:space="preserve"> </w:t>
            </w:r>
          </w:p>
          <w:p w14:paraId="38A054F1" w14:textId="77777777" w:rsidR="00D51F95" w:rsidRPr="00E17476" w:rsidRDefault="00D51F95" w:rsidP="00E44779">
            <w:pPr>
              <w:rPr>
                <w:rFonts w:ascii="Times New Roman Bold" w:hAnsi="Times New Roman Bold"/>
                <w:sz w:val="22"/>
              </w:rPr>
            </w:pPr>
            <w:r w:rsidRPr="00E17476">
              <w:rPr>
                <w:rFonts w:ascii="Times New Roman Bold" w:hAnsi="Times New Roman Bold"/>
                <w:b/>
                <w:bCs/>
                <w:sz w:val="22"/>
              </w:rPr>
              <w:t>Phone:</w:t>
            </w:r>
            <w:r w:rsidR="00345D4A">
              <w:rPr>
                <w:rFonts w:ascii="Times New Roman Bold" w:hAnsi="Times New Roman Bold"/>
                <w:b/>
                <w:bCs/>
                <w:sz w:val="22"/>
              </w:rPr>
              <w:t xml:space="preserve"> 360-608-0579 (cell)</w:t>
            </w:r>
          </w:p>
          <w:p w14:paraId="79E774DE" w14:textId="77777777" w:rsidR="00D51F95" w:rsidRPr="00E17476" w:rsidRDefault="00D51F95" w:rsidP="00E44779">
            <w:pPr>
              <w:rPr>
                <w:rFonts w:ascii="Times New Roman Bold" w:hAnsi="Times New Roman Bold"/>
                <w:b/>
                <w:bCs/>
                <w:sz w:val="22"/>
              </w:rPr>
            </w:pPr>
            <w:r w:rsidRPr="00E17476">
              <w:rPr>
                <w:rFonts w:ascii="Times New Roman Bold" w:hAnsi="Times New Roman Bold"/>
                <w:b/>
                <w:bCs/>
                <w:sz w:val="22"/>
              </w:rPr>
              <w:t>Email:</w:t>
            </w:r>
            <w:r w:rsidR="00345D4A">
              <w:rPr>
                <w:rFonts w:ascii="Times New Roman Bold" w:hAnsi="Times New Roman Bold"/>
                <w:b/>
                <w:bCs/>
                <w:sz w:val="22"/>
              </w:rPr>
              <w:t xml:space="preserve"> thiemag@pdx.edu</w:t>
            </w:r>
          </w:p>
          <w:p w14:paraId="3F7B6840" w14:textId="77777777" w:rsidR="00D51F95" w:rsidRPr="00E17476" w:rsidRDefault="00D51F95" w:rsidP="00E44779">
            <w:pPr>
              <w:rPr>
                <w:rFonts w:ascii="Times New Roman Bold" w:hAnsi="Times New Roman Bold"/>
                <w:sz w:val="22"/>
                <w:szCs w:val="22"/>
              </w:rPr>
            </w:pPr>
            <w:r w:rsidRPr="00E17476">
              <w:rPr>
                <w:rFonts w:ascii="Times New Roman Bold" w:hAnsi="Times New Roman Bold"/>
                <w:b/>
                <w:bCs/>
                <w:sz w:val="22"/>
              </w:rPr>
              <w:t>Office:</w:t>
            </w:r>
            <w:r w:rsidR="00345D4A">
              <w:rPr>
                <w:rFonts w:ascii="Times New Roman Bold" w:hAnsi="Times New Roman Bold"/>
                <w:b/>
                <w:bCs/>
                <w:sz w:val="22"/>
              </w:rPr>
              <w:t xml:space="preserve">  GSE 608A</w:t>
            </w:r>
          </w:p>
        </w:tc>
        <w:tc>
          <w:tcPr>
            <w:tcW w:w="4572" w:type="dxa"/>
          </w:tcPr>
          <w:p w14:paraId="7C5B45F9" w14:textId="72E8E583" w:rsidR="00D51F95" w:rsidRPr="00E17476" w:rsidRDefault="00D51F95" w:rsidP="00E44779">
            <w:pPr>
              <w:rPr>
                <w:rFonts w:ascii="Times New Roman Bold" w:hAnsi="Times New Roman Bold"/>
                <w:sz w:val="22"/>
              </w:rPr>
            </w:pPr>
            <w:r w:rsidRPr="00E17476">
              <w:rPr>
                <w:rFonts w:ascii="Times New Roman Bold" w:hAnsi="Times New Roman Bold"/>
                <w:b/>
                <w:bCs/>
                <w:sz w:val="22"/>
              </w:rPr>
              <w:t>Class Meeting Times:</w:t>
            </w:r>
            <w:r w:rsidR="00345D4A">
              <w:rPr>
                <w:rFonts w:ascii="Times New Roman Bold" w:hAnsi="Times New Roman Bold"/>
                <w:b/>
                <w:bCs/>
                <w:sz w:val="22"/>
              </w:rPr>
              <w:t xml:space="preserve"> Tues/Thurs</w:t>
            </w:r>
            <w:r w:rsidR="009F4A6C">
              <w:rPr>
                <w:rFonts w:ascii="Times New Roman Bold" w:hAnsi="Times New Roman Bold"/>
                <w:b/>
                <w:bCs/>
                <w:sz w:val="22"/>
              </w:rPr>
              <w:t xml:space="preserve"> </w:t>
            </w:r>
            <w:r w:rsidR="00CB006F">
              <w:rPr>
                <w:rFonts w:ascii="Times New Roman Bold" w:hAnsi="Times New Roman Bold"/>
                <w:b/>
                <w:bCs/>
                <w:sz w:val="22"/>
              </w:rPr>
              <w:t xml:space="preserve">July 25-Aug 22.  </w:t>
            </w:r>
            <w:r w:rsidR="00FD77F9">
              <w:rPr>
                <w:rFonts w:ascii="Times New Roman Bold" w:hAnsi="Times New Roman Bold"/>
                <w:b/>
                <w:bCs/>
                <w:sz w:val="22"/>
              </w:rPr>
              <w:t>1:00-4:30</w:t>
            </w:r>
            <w:r w:rsidR="004D6869">
              <w:rPr>
                <w:rFonts w:ascii="Times New Roman Bold" w:hAnsi="Times New Roman Bold"/>
                <w:b/>
                <w:bCs/>
                <w:sz w:val="22"/>
              </w:rPr>
              <w:t>AM</w:t>
            </w:r>
          </w:p>
          <w:p w14:paraId="549862C8" w14:textId="6E33F730" w:rsidR="00D51F95" w:rsidRPr="00E17476" w:rsidRDefault="00D51F95" w:rsidP="00E44779">
            <w:pPr>
              <w:rPr>
                <w:rFonts w:ascii="Times New Roman Bold" w:eastAsia="Times" w:hAnsi="Times New Roman Bold"/>
                <w:sz w:val="22"/>
              </w:rPr>
            </w:pPr>
            <w:r w:rsidRPr="00E17476">
              <w:rPr>
                <w:rFonts w:ascii="Times New Roman Bold" w:hAnsi="Times New Roman Bold"/>
                <w:b/>
                <w:bCs/>
                <w:sz w:val="22"/>
              </w:rPr>
              <w:t xml:space="preserve">Room: </w:t>
            </w:r>
            <w:r w:rsidR="00FD77F9">
              <w:rPr>
                <w:rFonts w:ascii="Times New Roman Bold" w:hAnsi="Times New Roman Bold"/>
                <w:b/>
                <w:bCs/>
                <w:sz w:val="22"/>
              </w:rPr>
              <w:t>ED 408</w:t>
            </w:r>
          </w:p>
        </w:tc>
      </w:tr>
    </w:tbl>
    <w:p w14:paraId="61CFF3AA" w14:textId="77777777" w:rsidR="00D51F95" w:rsidRPr="00E17476" w:rsidRDefault="00D51F95" w:rsidP="00D73EE2">
      <w:pPr>
        <w:jc w:val="center"/>
        <w:rPr>
          <w:rFonts w:ascii="Times New Roman" w:eastAsia="Arial" w:hAnsi="Times New Roman" w:cs="Arial"/>
          <w:b/>
          <w:bCs/>
          <w:sz w:val="22"/>
        </w:rPr>
      </w:pPr>
    </w:p>
    <w:p w14:paraId="01C3B2E1" w14:textId="77777777" w:rsidR="00D73EE2" w:rsidRPr="00E17476" w:rsidRDefault="00D73EE2" w:rsidP="00D73EE2">
      <w:pPr>
        <w:rPr>
          <w:rFonts w:ascii="Times New Roman" w:eastAsia="Arial" w:hAnsi="Times New Roman" w:cs="Arial"/>
          <w:i/>
          <w:iCs/>
          <w:sz w:val="22"/>
        </w:rPr>
      </w:pPr>
      <w:r w:rsidRPr="00E17476">
        <w:rPr>
          <w:rFonts w:ascii="Times New Roman" w:eastAsia="Arial" w:hAnsi="Times New Roman" w:cs="Arial"/>
          <w:i/>
          <w:iCs/>
          <w:sz w:val="22"/>
        </w:rPr>
        <w:t>If you require accommodations (e.g., special seating, an interpreter or note-taker, etc.), please inform your instructor immediately. Students with disabilities should register with the PSU Disability Resource Center (503-725-4150; TTY or Relay 503-725-4178) to document the need for accommodations and obtain support services. Your instructor will work with you to arrange the supports you need in this class.</w:t>
      </w:r>
    </w:p>
    <w:p w14:paraId="07D0E895" w14:textId="77777777" w:rsidR="00D73EE2" w:rsidRPr="006C5EAD" w:rsidRDefault="00D73EE2" w:rsidP="00D73EE2"/>
    <w:p w14:paraId="74776149" w14:textId="77777777" w:rsidR="00D73EE2" w:rsidRPr="006C5EAD" w:rsidRDefault="00D73EE2" w:rsidP="00D73EE2">
      <w:pPr>
        <w:rPr>
          <w:rFonts w:eastAsia="Arial" w:cs="Arial"/>
        </w:rPr>
      </w:pPr>
      <w:r w:rsidRPr="006C5EAD">
        <w:rPr>
          <w:rFonts w:eastAsia="Arial" w:cs="Arial"/>
          <w:b/>
          <w:bCs/>
        </w:rPr>
        <w:t>Catalog Course Description</w:t>
      </w:r>
    </w:p>
    <w:p w14:paraId="22DC2076" w14:textId="77777777" w:rsidR="00D73EE2" w:rsidRPr="00E17476" w:rsidRDefault="00E44779" w:rsidP="00D73EE2">
      <w:pPr>
        <w:rPr>
          <w:rFonts w:ascii="Times New Roman" w:hAnsi="Times New Roman"/>
          <w:sz w:val="22"/>
          <w:szCs w:val="22"/>
        </w:rPr>
      </w:pPr>
      <w:r w:rsidRPr="00E17476">
        <w:rPr>
          <w:rFonts w:ascii="Times New Roman" w:hAnsi="Times New Roman"/>
          <w:sz w:val="22"/>
          <w:szCs w:val="22"/>
        </w:rPr>
        <w:t>Use of digital tools to enhance teacher productivity and professional development and for planning, instruction, and assessment of student learning.  Employ technology to foster information literacy and digital citizenship.  Engage diverse learners in inquiry, communication and collaboration, creation, visual design,and production of media</w:t>
      </w:r>
    </w:p>
    <w:p w14:paraId="71D61AEB" w14:textId="77777777" w:rsidR="00D73EE2" w:rsidRPr="006C5EAD" w:rsidRDefault="00D73EE2" w:rsidP="00D73EE2">
      <w:pPr>
        <w:rPr>
          <w:szCs w:val="22"/>
        </w:rPr>
      </w:pPr>
    </w:p>
    <w:p w14:paraId="3DD39139" w14:textId="77777777" w:rsidR="00D73EE2" w:rsidRPr="009D5595" w:rsidRDefault="000B5D39" w:rsidP="00D73EE2">
      <w:pPr>
        <w:rPr>
          <w:szCs w:val="22"/>
        </w:rPr>
      </w:pPr>
      <w:r>
        <w:rPr>
          <w:szCs w:val="22"/>
        </w:rPr>
        <w:drawing>
          <wp:anchor distT="0" distB="0" distL="114300" distR="114300" simplePos="0" relativeHeight="251658752" behindDoc="0" locked="0" layoutInCell="1" allowOverlap="1" wp14:anchorId="3F756332" wp14:editId="156B50CE">
            <wp:simplePos x="0" y="0"/>
            <wp:positionH relativeFrom="column">
              <wp:posOffset>0</wp:posOffset>
            </wp:positionH>
            <wp:positionV relativeFrom="paragraph">
              <wp:posOffset>0</wp:posOffset>
            </wp:positionV>
            <wp:extent cx="5943600" cy="2870200"/>
            <wp:effectExtent l="0" t="0" r="0" b="0"/>
            <wp:wrapTight wrapText="bothSides">
              <wp:wrapPolygon edited="0">
                <wp:start x="0" y="0"/>
                <wp:lineTo x="0" y="21409"/>
                <wp:lineTo x="21508" y="21409"/>
                <wp:lineTo x="21508"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870200"/>
                    </a:xfrm>
                    <a:prstGeom prst="rect">
                      <a:avLst/>
                    </a:prstGeom>
                    <a:noFill/>
                  </pic:spPr>
                </pic:pic>
              </a:graphicData>
            </a:graphic>
            <wp14:sizeRelH relativeFrom="page">
              <wp14:pctWidth>0</wp14:pctWidth>
            </wp14:sizeRelH>
            <wp14:sizeRelV relativeFrom="page">
              <wp14:pctHeight>0</wp14:pctHeight>
            </wp14:sizeRelV>
          </wp:anchor>
        </w:drawing>
      </w:r>
      <w:r w:rsidR="00D73EE2" w:rsidRPr="00E17476">
        <w:rPr>
          <w:rFonts w:ascii="Times New Roman" w:hAnsi="Times New Roman"/>
          <w:b/>
          <w:bCs/>
          <w:sz w:val="22"/>
          <w:szCs w:val="22"/>
        </w:rPr>
        <w:t xml:space="preserve">Required </w:t>
      </w:r>
      <w:r w:rsidR="00D51F95" w:rsidRPr="00E17476">
        <w:rPr>
          <w:rFonts w:ascii="Times New Roman" w:hAnsi="Times New Roman"/>
          <w:b/>
          <w:bCs/>
          <w:sz w:val="22"/>
          <w:szCs w:val="22"/>
        </w:rPr>
        <w:t>Text</w:t>
      </w:r>
      <w:r w:rsidR="00D73EE2" w:rsidRPr="00E17476">
        <w:rPr>
          <w:rFonts w:ascii="Times New Roman" w:hAnsi="Times New Roman"/>
          <w:b/>
          <w:bCs/>
          <w:sz w:val="22"/>
          <w:szCs w:val="22"/>
        </w:rPr>
        <w:t>:</w:t>
      </w:r>
    </w:p>
    <w:p w14:paraId="78770840" w14:textId="5A9EED76" w:rsidR="00D73EE2" w:rsidRDefault="00D73EE2" w:rsidP="00D51F95">
      <w:pPr>
        <w:ind w:left="180" w:hanging="180"/>
        <w:rPr>
          <w:rFonts w:ascii="Times New Roman" w:hAnsi="Times New Roman"/>
          <w:sz w:val="22"/>
          <w:szCs w:val="22"/>
        </w:rPr>
      </w:pPr>
      <w:r w:rsidRPr="00E17476">
        <w:rPr>
          <w:rFonts w:ascii="Times New Roman" w:hAnsi="Times New Roman"/>
          <w:sz w:val="22"/>
          <w:szCs w:val="22"/>
        </w:rPr>
        <w:t xml:space="preserve">Maloy, R., Verock-O’Laughlin, R., Edwards, S. &amp; Woolf, B. (2011). </w:t>
      </w:r>
      <w:r w:rsidRPr="00E17476">
        <w:rPr>
          <w:rFonts w:ascii="Times New Roman" w:hAnsi="Times New Roman"/>
          <w:i/>
          <w:sz w:val="22"/>
          <w:szCs w:val="22"/>
        </w:rPr>
        <w:t>Transforming learning with new technologies</w:t>
      </w:r>
      <w:r w:rsidRPr="00E17476">
        <w:rPr>
          <w:rFonts w:ascii="Times New Roman" w:hAnsi="Times New Roman"/>
          <w:sz w:val="22"/>
          <w:szCs w:val="22"/>
        </w:rPr>
        <w:t>. Boston, MA:  Pearson</w:t>
      </w:r>
      <w:r w:rsidR="00D51F95" w:rsidRPr="00E17476">
        <w:rPr>
          <w:rFonts w:ascii="Times New Roman" w:hAnsi="Times New Roman"/>
          <w:sz w:val="22"/>
          <w:szCs w:val="22"/>
        </w:rPr>
        <w:t>.</w:t>
      </w:r>
      <w:r w:rsidR="009F4A6C">
        <w:rPr>
          <w:rFonts w:ascii="Times New Roman" w:hAnsi="Times New Roman"/>
          <w:sz w:val="22"/>
          <w:szCs w:val="22"/>
        </w:rPr>
        <w:t xml:space="preserve">   ISBN 0-13-338904-9</w:t>
      </w:r>
      <w:r w:rsidR="004D6869">
        <w:rPr>
          <w:rFonts w:ascii="Times New Roman" w:hAnsi="Times New Roman"/>
          <w:sz w:val="22"/>
          <w:szCs w:val="22"/>
        </w:rPr>
        <w:t xml:space="preserve"> (E text)</w:t>
      </w:r>
      <w:r w:rsidR="00FD77F9">
        <w:rPr>
          <w:rFonts w:ascii="Times New Roman" w:hAnsi="Times New Roman"/>
          <w:sz w:val="22"/>
          <w:szCs w:val="22"/>
        </w:rPr>
        <w:t xml:space="preserve">  </w:t>
      </w:r>
      <w:r w:rsidR="00FD77F9" w:rsidRPr="00FD77F9">
        <w:rPr>
          <w:rFonts w:ascii="Times New Roman" w:hAnsi="Times New Roman"/>
          <w:b/>
          <w:sz w:val="22"/>
          <w:szCs w:val="22"/>
        </w:rPr>
        <w:t>My Ed Lab 53387</w:t>
      </w:r>
    </w:p>
    <w:p w14:paraId="13AA8F17" w14:textId="77777777" w:rsidR="00006C7F" w:rsidRDefault="00006C7F" w:rsidP="00D51F95">
      <w:pPr>
        <w:ind w:left="180" w:hanging="180"/>
        <w:rPr>
          <w:rFonts w:ascii="Times New Roman" w:hAnsi="Times New Roman"/>
          <w:sz w:val="22"/>
          <w:szCs w:val="22"/>
        </w:rPr>
      </w:pPr>
    </w:p>
    <w:p w14:paraId="114020A0" w14:textId="2E1DC5F8" w:rsidR="00006C7F" w:rsidRPr="00E17476" w:rsidRDefault="00006C7F" w:rsidP="00D51F95">
      <w:pPr>
        <w:ind w:left="180" w:hanging="180"/>
        <w:rPr>
          <w:rFonts w:ascii="Times New Roman" w:hAnsi="Times New Roman"/>
          <w:sz w:val="22"/>
          <w:szCs w:val="22"/>
        </w:rPr>
      </w:pPr>
      <w:r>
        <w:rPr>
          <w:rFonts w:ascii="Times New Roman" w:hAnsi="Times New Roman"/>
          <w:sz w:val="22"/>
          <w:szCs w:val="22"/>
        </w:rPr>
        <w:t>McTighe, J.&amp; Wiggins, G. (</w:t>
      </w:r>
      <w:r w:rsidR="00020A63">
        <w:rPr>
          <w:rFonts w:ascii="Times New Roman" w:hAnsi="Times New Roman"/>
          <w:sz w:val="22"/>
          <w:szCs w:val="22"/>
        </w:rPr>
        <w:t xml:space="preserve">2013). </w:t>
      </w:r>
      <w:r w:rsidR="00020A63" w:rsidRPr="00020A63">
        <w:rPr>
          <w:rFonts w:ascii="Times New Roman" w:hAnsi="Times New Roman"/>
          <w:i/>
          <w:sz w:val="22"/>
          <w:szCs w:val="22"/>
        </w:rPr>
        <w:t>Essential questions. Opening doors to student understanding.</w:t>
      </w:r>
      <w:r w:rsidR="00020A63">
        <w:rPr>
          <w:rFonts w:ascii="Times New Roman" w:hAnsi="Times New Roman"/>
          <w:sz w:val="22"/>
          <w:szCs w:val="22"/>
        </w:rPr>
        <w:t xml:space="preserve"> Alexandria, VA:  Association for Supervision and Curriculum Development</w:t>
      </w:r>
    </w:p>
    <w:p w14:paraId="23A8D9EF" w14:textId="77777777" w:rsidR="00D73EE2" w:rsidRPr="00E17476" w:rsidRDefault="00D73EE2" w:rsidP="00020A63">
      <w:pPr>
        <w:keepNext/>
        <w:rPr>
          <w:rFonts w:ascii="Times New Roman" w:hAnsi="Times New Roman"/>
          <w:b/>
          <w:bCs/>
          <w:sz w:val="22"/>
          <w:szCs w:val="22"/>
        </w:rPr>
      </w:pPr>
      <w:r w:rsidRPr="00E17476">
        <w:rPr>
          <w:rFonts w:ascii="Times New Roman" w:hAnsi="Times New Roman"/>
          <w:b/>
          <w:bCs/>
          <w:sz w:val="22"/>
          <w:szCs w:val="22"/>
        </w:rPr>
        <w:lastRenderedPageBreak/>
        <w:t>Essential Course Questions</w:t>
      </w:r>
    </w:p>
    <w:p w14:paraId="1FBD7806" w14:textId="77777777" w:rsidR="00D14741" w:rsidRDefault="00D73EE2" w:rsidP="00020A63">
      <w:pPr>
        <w:keepNext/>
        <w:numPr>
          <w:ilvl w:val="0"/>
          <w:numId w:val="1"/>
        </w:numPr>
        <w:ind w:hanging="360"/>
        <w:rPr>
          <w:rFonts w:ascii="Times New Roman" w:hAnsi="Times New Roman"/>
          <w:sz w:val="22"/>
          <w:szCs w:val="22"/>
        </w:rPr>
      </w:pPr>
      <w:r w:rsidRPr="00E17476">
        <w:rPr>
          <w:rFonts w:ascii="Times New Roman" w:hAnsi="Times New Roman"/>
          <w:sz w:val="22"/>
          <w:szCs w:val="22"/>
        </w:rPr>
        <w:t>How do teachers use technology to enhance professional development and productivity?</w:t>
      </w:r>
    </w:p>
    <w:p w14:paraId="42B23B9F" w14:textId="77777777" w:rsidR="004C52B2" w:rsidRPr="00D14741" w:rsidRDefault="004C52B2" w:rsidP="00020A63">
      <w:pPr>
        <w:keepNext/>
        <w:numPr>
          <w:ilvl w:val="0"/>
          <w:numId w:val="1"/>
        </w:numPr>
        <w:ind w:hanging="360"/>
        <w:rPr>
          <w:rFonts w:ascii="Times New Roman" w:hAnsi="Times New Roman"/>
          <w:sz w:val="22"/>
          <w:szCs w:val="22"/>
        </w:rPr>
      </w:pPr>
      <w:r w:rsidRPr="00D14741">
        <w:rPr>
          <w:rFonts w:ascii="Times New Roman" w:hAnsi="Times New Roman"/>
          <w:sz w:val="22"/>
          <w:szCs w:val="22"/>
        </w:rPr>
        <w:t>How do teachers use technology to address the diverse needs of students within the classroom and develop their students’ 21</w:t>
      </w:r>
      <w:r w:rsidRPr="00D14741">
        <w:rPr>
          <w:rFonts w:ascii="Times New Roman" w:hAnsi="Times New Roman"/>
          <w:sz w:val="22"/>
          <w:szCs w:val="22"/>
          <w:vertAlign w:val="superscript"/>
        </w:rPr>
        <w:t>st</w:t>
      </w:r>
      <w:r w:rsidRPr="00D14741">
        <w:rPr>
          <w:rFonts w:ascii="Times New Roman" w:hAnsi="Times New Roman"/>
          <w:sz w:val="22"/>
          <w:szCs w:val="22"/>
        </w:rPr>
        <w:t xml:space="preserve"> century skills? </w:t>
      </w:r>
    </w:p>
    <w:p w14:paraId="4AA61A81" w14:textId="77777777" w:rsidR="00D73EE2" w:rsidRDefault="00D73EE2" w:rsidP="00D73EE2">
      <w:pPr>
        <w:rPr>
          <w:szCs w:val="22"/>
        </w:rPr>
      </w:pPr>
    </w:p>
    <w:p w14:paraId="6153953D" w14:textId="77777777" w:rsidR="00D73EE2" w:rsidRPr="0027182D" w:rsidRDefault="00D73EE2" w:rsidP="00D73EE2">
      <w:pPr>
        <w:rPr>
          <w:rFonts w:ascii="Times New Roman" w:eastAsia="Arial" w:hAnsi="Times New Roman" w:cs="Arial"/>
          <w:b/>
          <w:bCs/>
          <w:sz w:val="22"/>
        </w:rPr>
      </w:pPr>
      <w:r w:rsidRPr="0027182D">
        <w:rPr>
          <w:rFonts w:ascii="Times New Roman" w:eastAsia="Arial" w:hAnsi="Times New Roman" w:cs="Arial"/>
          <w:b/>
          <w:bCs/>
          <w:sz w:val="22"/>
        </w:rPr>
        <w:t>Course Objectives, Standards, and Assessment</w:t>
      </w:r>
    </w:p>
    <w:tbl>
      <w:tblPr>
        <w:tblW w:w="4740" w:type="pct"/>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4"/>
        <w:gridCol w:w="986"/>
        <w:gridCol w:w="1171"/>
        <w:gridCol w:w="2629"/>
      </w:tblGrid>
      <w:tr w:rsidR="00E17476" w:rsidRPr="0027182D" w14:paraId="6861DE8B" w14:textId="77777777">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E911ED9" w14:textId="77777777" w:rsidR="00D73EE2" w:rsidRPr="0027182D" w:rsidRDefault="00D73EE2">
            <w:pPr>
              <w:spacing w:before="2" w:after="2"/>
              <w:rPr>
                <w:rFonts w:ascii="Times New Roman" w:hAnsi="Times New Roman"/>
                <w:b/>
                <w:sz w:val="22"/>
                <w:szCs w:val="18"/>
              </w:rPr>
            </w:pPr>
          </w:p>
          <w:p w14:paraId="005954EF" w14:textId="77777777" w:rsidR="00D73EE2" w:rsidRPr="0027182D" w:rsidRDefault="00D73EE2">
            <w:pPr>
              <w:spacing w:before="2" w:after="2"/>
              <w:rPr>
                <w:rFonts w:ascii="Times New Roman" w:hAnsi="Times New Roman"/>
                <w:b/>
                <w:sz w:val="22"/>
                <w:szCs w:val="18"/>
              </w:rPr>
            </w:pPr>
            <w:r w:rsidRPr="0027182D">
              <w:rPr>
                <w:rFonts w:ascii="Times New Roman" w:hAnsi="Times New Roman"/>
                <w:b/>
                <w:sz w:val="22"/>
                <w:szCs w:val="18"/>
              </w:rPr>
              <w:t>Learning Outcome</w:t>
            </w:r>
          </w:p>
          <w:p w14:paraId="7E1C1017" w14:textId="77777777" w:rsidR="00D73EE2" w:rsidRPr="0027182D" w:rsidRDefault="00D73EE2">
            <w:pPr>
              <w:spacing w:before="2" w:after="2"/>
              <w:rPr>
                <w:rFonts w:ascii="Times New Roman" w:hAnsi="Times New Roman"/>
                <w:b/>
                <w:sz w:val="22"/>
              </w:rPr>
            </w:pPr>
            <w:r w:rsidRPr="0027182D">
              <w:rPr>
                <w:rFonts w:ascii="Times New Roman" w:eastAsia="Arial" w:hAnsi="Times New Roman" w:cs="Arial"/>
                <w:sz w:val="22"/>
              </w:rPr>
              <w:t>Teacher candidate will:</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5A23633" w14:textId="77777777" w:rsidR="00D73EE2" w:rsidRPr="0027182D" w:rsidRDefault="00D73EE2" w:rsidP="00E44779">
            <w:pPr>
              <w:spacing w:before="2" w:after="2"/>
              <w:rPr>
                <w:rFonts w:ascii="Times New Roman" w:hAnsi="Times New Roman"/>
                <w:b/>
                <w:sz w:val="22"/>
              </w:rPr>
            </w:pPr>
            <w:r w:rsidRPr="0027182D">
              <w:rPr>
                <w:rFonts w:ascii="Times New Roman" w:hAnsi="Times New Roman"/>
                <w:b/>
                <w:sz w:val="22"/>
                <w:szCs w:val="18"/>
              </w:rPr>
              <w:t>TSPC &amp; NETS* Standards</w:t>
            </w: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B05FD5A" w14:textId="77777777" w:rsidR="00D73EE2" w:rsidRPr="0027182D" w:rsidRDefault="00D73EE2">
            <w:pPr>
              <w:spacing w:before="2" w:after="2"/>
              <w:rPr>
                <w:rFonts w:ascii="Times New Roman" w:hAnsi="Times New Roman"/>
                <w:b/>
                <w:sz w:val="22"/>
              </w:rPr>
            </w:pPr>
            <w:r w:rsidRPr="0027182D">
              <w:rPr>
                <w:rFonts w:ascii="Times New Roman" w:hAnsi="Times New Roman"/>
                <w:b/>
                <w:sz w:val="22"/>
                <w:szCs w:val="18"/>
              </w:rPr>
              <w:t>GSE Conceptual Framework</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FD5095C" w14:textId="77777777" w:rsidR="00D51F95" w:rsidRPr="0027182D" w:rsidRDefault="00D51F95">
            <w:pPr>
              <w:spacing w:before="2" w:after="2"/>
              <w:rPr>
                <w:rFonts w:ascii="Times New Roman" w:hAnsi="Times New Roman"/>
                <w:b/>
                <w:sz w:val="22"/>
                <w:szCs w:val="18"/>
              </w:rPr>
            </w:pPr>
          </w:p>
          <w:p w14:paraId="2AD4F9F2" w14:textId="77777777" w:rsidR="00D51F95" w:rsidRPr="0027182D" w:rsidRDefault="00D51F95">
            <w:pPr>
              <w:spacing w:before="2" w:after="2"/>
              <w:rPr>
                <w:rFonts w:ascii="Times New Roman" w:hAnsi="Times New Roman"/>
                <w:b/>
                <w:sz w:val="22"/>
                <w:szCs w:val="18"/>
              </w:rPr>
            </w:pPr>
          </w:p>
          <w:p w14:paraId="47858591" w14:textId="77777777" w:rsidR="00D73EE2" w:rsidRPr="0027182D" w:rsidRDefault="00D73EE2">
            <w:pPr>
              <w:spacing w:before="2" w:after="2"/>
              <w:rPr>
                <w:rFonts w:ascii="Times New Roman" w:hAnsi="Times New Roman"/>
                <w:b/>
                <w:sz w:val="22"/>
              </w:rPr>
            </w:pPr>
            <w:r w:rsidRPr="0027182D">
              <w:rPr>
                <w:rFonts w:ascii="Times New Roman" w:hAnsi="Times New Roman"/>
                <w:b/>
                <w:sz w:val="22"/>
                <w:szCs w:val="18"/>
              </w:rPr>
              <w:t>ASSESSMENT</w:t>
            </w:r>
          </w:p>
        </w:tc>
      </w:tr>
      <w:tr w:rsidR="00E17476" w:rsidRPr="0027182D" w14:paraId="1B1C11E9" w14:textId="77777777">
        <w:tc>
          <w:tcPr>
            <w:tcW w:w="2085" w:type="pct"/>
            <w:tcBorders>
              <w:top w:val="single" w:sz="8" w:space="0" w:color="000000"/>
              <w:left w:val="single" w:sz="8" w:space="0" w:color="000000"/>
              <w:bottom w:val="single" w:sz="8" w:space="0" w:color="000000"/>
              <w:right w:val="nil"/>
            </w:tcBorders>
            <w:shd w:val="clear" w:color="auto" w:fill="auto"/>
            <w:tcMar>
              <w:top w:w="0" w:type="dxa"/>
              <w:left w:w="0" w:type="dxa"/>
              <w:bottom w:w="0" w:type="dxa"/>
              <w:right w:w="0" w:type="dxa"/>
            </w:tcMar>
          </w:tcPr>
          <w:p w14:paraId="0DA376A8" w14:textId="77777777" w:rsidR="00D73EE2" w:rsidRPr="0027182D" w:rsidRDefault="00D73EE2" w:rsidP="00E44779">
            <w:pPr>
              <w:spacing w:before="2" w:after="2"/>
              <w:rPr>
                <w:rFonts w:ascii="Times New Roman" w:hAnsi="Times New Roman"/>
                <w:sz w:val="22"/>
              </w:rPr>
            </w:pPr>
            <w:r w:rsidRPr="0027182D">
              <w:rPr>
                <w:rFonts w:ascii="Times New Roman" w:hAnsi="Times New Roman"/>
                <w:bCs/>
                <w:sz w:val="22"/>
                <w:szCs w:val="20"/>
              </w:rPr>
              <w:t>Topic 1</w:t>
            </w:r>
            <w:r w:rsidR="00E44779" w:rsidRPr="0027182D">
              <w:rPr>
                <w:rFonts w:ascii="Times New Roman" w:hAnsi="Times New Roman"/>
                <w:bCs/>
                <w:sz w:val="22"/>
                <w:szCs w:val="20"/>
              </w:rPr>
              <w:t>.</w:t>
            </w:r>
            <w:r w:rsidRPr="0027182D">
              <w:rPr>
                <w:rFonts w:ascii="Times New Roman" w:hAnsi="Times New Roman"/>
                <w:bCs/>
                <w:sz w:val="22"/>
                <w:szCs w:val="20"/>
              </w:rPr>
              <w:t xml:space="preserve"> Enhancing Teacher Productivity and Professional Development</w:t>
            </w:r>
          </w:p>
        </w:tc>
        <w:tc>
          <w:tcPr>
            <w:tcW w:w="600" w:type="pct"/>
            <w:tcBorders>
              <w:top w:val="single" w:sz="8" w:space="0" w:color="000000"/>
              <w:left w:val="nil"/>
              <w:bottom w:val="single" w:sz="8" w:space="0" w:color="000000"/>
              <w:right w:val="nil"/>
            </w:tcBorders>
            <w:shd w:val="clear" w:color="auto" w:fill="auto"/>
            <w:tcMar>
              <w:top w:w="0" w:type="dxa"/>
              <w:left w:w="0" w:type="dxa"/>
              <w:bottom w:w="0" w:type="dxa"/>
              <w:right w:w="0" w:type="dxa"/>
            </w:tcMar>
          </w:tcPr>
          <w:p w14:paraId="530BBDAF" w14:textId="77777777" w:rsidR="00D73EE2" w:rsidRPr="0027182D" w:rsidRDefault="00D73EE2">
            <w:pPr>
              <w:spacing w:line="276" w:lineRule="auto"/>
              <w:rPr>
                <w:rFonts w:ascii="Times New Roman" w:hAnsi="Times New Roman"/>
                <w:sz w:val="22"/>
              </w:rPr>
            </w:pPr>
          </w:p>
        </w:tc>
        <w:tc>
          <w:tcPr>
            <w:tcW w:w="713" w:type="pct"/>
            <w:tcBorders>
              <w:top w:val="single" w:sz="8" w:space="0" w:color="000000"/>
              <w:left w:val="nil"/>
              <w:bottom w:val="single" w:sz="8" w:space="0" w:color="000000"/>
              <w:right w:val="nil"/>
            </w:tcBorders>
            <w:shd w:val="clear" w:color="auto" w:fill="auto"/>
            <w:tcMar>
              <w:top w:w="0" w:type="dxa"/>
              <w:left w:w="0" w:type="dxa"/>
              <w:bottom w:w="0" w:type="dxa"/>
              <w:right w:w="0" w:type="dxa"/>
            </w:tcMar>
          </w:tcPr>
          <w:p w14:paraId="0478B453" w14:textId="77777777" w:rsidR="00D73EE2" w:rsidRPr="0027182D" w:rsidRDefault="00D73EE2">
            <w:pPr>
              <w:spacing w:line="276" w:lineRule="auto"/>
              <w:rPr>
                <w:rFonts w:ascii="Times New Roman" w:hAnsi="Times New Roman"/>
                <w:sz w:val="22"/>
              </w:rPr>
            </w:pPr>
          </w:p>
        </w:tc>
        <w:tc>
          <w:tcPr>
            <w:tcW w:w="1601" w:type="pct"/>
            <w:tcBorders>
              <w:top w:val="single" w:sz="8" w:space="0" w:color="000000"/>
              <w:left w:val="nil"/>
              <w:bottom w:val="single" w:sz="8" w:space="0" w:color="000000"/>
              <w:right w:val="single" w:sz="8" w:space="0" w:color="000000"/>
            </w:tcBorders>
            <w:shd w:val="clear" w:color="auto" w:fill="auto"/>
            <w:tcMar>
              <w:top w:w="0" w:type="dxa"/>
              <w:left w:w="0" w:type="dxa"/>
              <w:bottom w:w="0" w:type="dxa"/>
              <w:right w:w="0" w:type="dxa"/>
            </w:tcMar>
          </w:tcPr>
          <w:p w14:paraId="25AA8E26" w14:textId="77777777" w:rsidR="00D73EE2" w:rsidRPr="0027182D" w:rsidRDefault="00D73EE2">
            <w:pPr>
              <w:spacing w:line="276" w:lineRule="auto"/>
              <w:rPr>
                <w:rFonts w:ascii="Times New Roman" w:hAnsi="Times New Roman"/>
                <w:sz w:val="22"/>
              </w:rPr>
            </w:pPr>
          </w:p>
        </w:tc>
      </w:tr>
      <w:tr w:rsidR="00E17476" w:rsidRPr="0027182D" w14:paraId="171715BA" w14:textId="77777777">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EE7E3C6"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 xml:space="preserve">Demonstrate competency in using software and Web 2.0 applications to adapt or create instructional materials and presentations for technology-enriched, differentiated learning environments. Use elements of visual design </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119EB63" w14:textId="77777777" w:rsidR="00D73EE2" w:rsidRPr="0027182D" w:rsidRDefault="00D73EE2">
            <w:pPr>
              <w:spacing w:before="2" w:after="2"/>
              <w:rPr>
                <w:rFonts w:ascii="Times New Roman" w:hAnsi="Times New Roman"/>
                <w:bCs/>
                <w:sz w:val="22"/>
                <w:szCs w:val="18"/>
              </w:rPr>
            </w:pPr>
            <w:r w:rsidRPr="0027182D">
              <w:rPr>
                <w:rFonts w:ascii="Times New Roman" w:hAnsi="Times New Roman"/>
                <w:bCs/>
                <w:sz w:val="22"/>
                <w:szCs w:val="18"/>
              </w:rPr>
              <w:t>TSPC: 2b, 3c</w:t>
            </w:r>
          </w:p>
          <w:p w14:paraId="1A68013F" w14:textId="77777777" w:rsidR="00D73EE2" w:rsidRPr="0027182D" w:rsidRDefault="00D73EE2">
            <w:pPr>
              <w:spacing w:before="2" w:after="2"/>
              <w:rPr>
                <w:rFonts w:ascii="Times New Roman" w:hAnsi="Times New Roman"/>
                <w:bCs/>
                <w:sz w:val="22"/>
                <w:szCs w:val="18"/>
              </w:rPr>
            </w:pPr>
          </w:p>
          <w:p w14:paraId="23047DEB" w14:textId="77777777" w:rsidR="00D73EE2" w:rsidRPr="0027182D" w:rsidRDefault="00D73EE2">
            <w:pPr>
              <w:spacing w:before="2" w:after="2"/>
              <w:rPr>
                <w:rFonts w:ascii="Times New Roman" w:hAnsi="Times New Roman"/>
                <w:sz w:val="22"/>
              </w:rPr>
            </w:pPr>
            <w:r w:rsidRPr="0027182D">
              <w:rPr>
                <w:rFonts w:ascii="Times New Roman" w:hAnsi="Times New Roman"/>
                <w:sz w:val="22"/>
              </w:rPr>
              <w:t>NETS:</w:t>
            </w:r>
          </w:p>
          <w:p w14:paraId="7E5F6467" w14:textId="77777777" w:rsidR="00D73EE2" w:rsidRPr="0027182D" w:rsidRDefault="00D73EE2">
            <w:pPr>
              <w:spacing w:before="2" w:after="2"/>
              <w:rPr>
                <w:rFonts w:ascii="Times New Roman" w:hAnsi="Times New Roman"/>
                <w:sz w:val="22"/>
              </w:rPr>
            </w:pPr>
            <w:r w:rsidRPr="0027182D">
              <w:rPr>
                <w:rFonts w:ascii="Times New Roman" w:hAnsi="Times New Roman"/>
                <w:sz w:val="22"/>
              </w:rPr>
              <w:t>T2, T3, S1</w:t>
            </w: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C9BC0ED" w14:textId="77777777" w:rsidR="00D73EE2" w:rsidRPr="0027182D" w:rsidRDefault="00D73EE2">
            <w:pPr>
              <w:spacing w:before="2" w:after="2"/>
              <w:rPr>
                <w:rFonts w:ascii="Times New Roman" w:hAnsi="Times New Roman"/>
                <w:sz w:val="22"/>
                <w:szCs w:val="18"/>
              </w:rPr>
            </w:pPr>
            <w:r w:rsidRPr="0027182D">
              <w:rPr>
                <w:rFonts w:ascii="Times New Roman" w:hAnsi="Times New Roman"/>
                <w:sz w:val="22"/>
                <w:szCs w:val="18"/>
              </w:rPr>
              <w:t>1.2, 3.1, 3.2</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CBB734B" w14:textId="19722BA7" w:rsidR="000B2EE2" w:rsidRPr="000B2EE2" w:rsidRDefault="00D73EE2" w:rsidP="00E84C00">
            <w:pPr>
              <w:pStyle w:val="ListParagraph"/>
              <w:numPr>
                <w:ilvl w:val="0"/>
                <w:numId w:val="6"/>
              </w:numPr>
              <w:spacing w:before="2" w:after="2"/>
              <w:rPr>
                <w:rFonts w:ascii="Times New Roman" w:hAnsi="Times New Roman"/>
                <w:sz w:val="22"/>
                <w:szCs w:val="18"/>
              </w:rPr>
            </w:pPr>
            <w:r w:rsidRPr="00A441DB">
              <w:rPr>
                <w:rFonts w:ascii="Times New Roman" w:hAnsi="Times New Roman"/>
                <w:sz w:val="22"/>
                <w:szCs w:val="18"/>
              </w:rPr>
              <w:t>Technology Activities</w:t>
            </w:r>
            <w:r w:rsidR="00CC11AC">
              <w:rPr>
                <w:rFonts w:ascii="Times New Roman" w:hAnsi="Times New Roman"/>
                <w:sz w:val="22"/>
                <w:szCs w:val="18"/>
              </w:rPr>
              <w:t>:</w:t>
            </w:r>
          </w:p>
          <w:p w14:paraId="0EDBBA83" w14:textId="35D3D1D7" w:rsidR="009F4A6C" w:rsidRDefault="00CC11AC" w:rsidP="009F4A6C">
            <w:pPr>
              <w:spacing w:before="2" w:after="2"/>
              <w:rPr>
                <w:rFonts w:ascii="Times New Roman" w:hAnsi="Times New Roman"/>
                <w:b/>
                <w:i/>
                <w:sz w:val="22"/>
                <w:szCs w:val="18"/>
                <w:highlight w:val="yellow"/>
                <w:lang w:val="it-IT"/>
              </w:rPr>
            </w:pPr>
            <w:r w:rsidRPr="00CC11AC">
              <w:rPr>
                <w:rFonts w:ascii="Times New Roman" w:hAnsi="Times New Roman"/>
                <w:b/>
                <w:i/>
                <w:sz w:val="22"/>
                <w:szCs w:val="18"/>
                <w:lang w:val="it-IT"/>
              </w:rPr>
              <w:t>D</w:t>
            </w:r>
            <w:r w:rsidR="00BB7274" w:rsidRPr="00CC11AC">
              <w:rPr>
                <w:rFonts w:ascii="Times New Roman" w:hAnsi="Times New Roman"/>
                <w:b/>
                <w:i/>
                <w:sz w:val="22"/>
                <w:szCs w:val="18"/>
                <w:lang w:val="it-IT"/>
              </w:rPr>
              <w:t>ig</w:t>
            </w:r>
            <w:r w:rsidR="00787B47">
              <w:rPr>
                <w:rFonts w:ascii="Times New Roman" w:hAnsi="Times New Roman"/>
                <w:b/>
                <w:i/>
                <w:sz w:val="22"/>
                <w:szCs w:val="18"/>
                <w:lang w:val="it-IT"/>
              </w:rPr>
              <w:t>ital Presentation T</w:t>
            </w:r>
            <w:r w:rsidR="00D559E0">
              <w:rPr>
                <w:rFonts w:ascii="Times New Roman" w:hAnsi="Times New Roman"/>
                <w:b/>
                <w:i/>
                <w:sz w:val="22"/>
                <w:szCs w:val="18"/>
                <w:lang w:val="it-IT"/>
              </w:rPr>
              <w:t>ool for Students</w:t>
            </w:r>
            <w:r w:rsidR="00020A63">
              <w:rPr>
                <w:rFonts w:ascii="Times New Roman" w:hAnsi="Times New Roman"/>
                <w:b/>
                <w:i/>
                <w:sz w:val="22"/>
                <w:szCs w:val="18"/>
                <w:lang w:val="it-IT"/>
              </w:rPr>
              <w:t xml:space="preserve"> </w:t>
            </w:r>
            <w:r w:rsidR="0071197F">
              <w:rPr>
                <w:rFonts w:ascii="Times New Roman" w:hAnsi="Times New Roman"/>
                <w:b/>
                <w:i/>
                <w:sz w:val="22"/>
                <w:szCs w:val="18"/>
                <w:lang w:val="it-IT"/>
              </w:rPr>
              <w:t xml:space="preserve"> </w:t>
            </w:r>
          </w:p>
          <w:p w14:paraId="286A8E09" w14:textId="77777777" w:rsidR="00D73EE2" w:rsidRDefault="00A441DB" w:rsidP="009F4A6C">
            <w:pPr>
              <w:spacing w:before="2" w:after="2"/>
              <w:rPr>
                <w:rFonts w:ascii="Times New Roman" w:hAnsi="Times New Roman"/>
                <w:sz w:val="22"/>
                <w:szCs w:val="18"/>
              </w:rPr>
            </w:pPr>
            <w:r>
              <w:rPr>
                <w:rFonts w:ascii="Times New Roman" w:hAnsi="Times New Roman"/>
                <w:sz w:val="22"/>
                <w:szCs w:val="18"/>
              </w:rPr>
              <w:t>Reading Reponse</w:t>
            </w:r>
          </w:p>
          <w:p w14:paraId="7954447A" w14:textId="77777777" w:rsidR="004D6869" w:rsidRDefault="004D6869" w:rsidP="009F4A6C">
            <w:pPr>
              <w:spacing w:before="2" w:after="2"/>
              <w:rPr>
                <w:rFonts w:ascii="Times New Roman" w:hAnsi="Times New Roman"/>
                <w:sz w:val="22"/>
                <w:szCs w:val="18"/>
              </w:rPr>
            </w:pPr>
          </w:p>
          <w:p w14:paraId="7747C32A" w14:textId="1AD7C284" w:rsidR="002F279F" w:rsidRPr="002F279F" w:rsidRDefault="002F279F" w:rsidP="009F4A6C">
            <w:pPr>
              <w:spacing w:before="2" w:after="2"/>
              <w:rPr>
                <w:rFonts w:ascii="Times New Roman" w:hAnsi="Times New Roman"/>
                <w:i/>
                <w:sz w:val="22"/>
              </w:rPr>
            </w:pPr>
            <w:r w:rsidRPr="002F279F">
              <w:rPr>
                <w:rFonts w:ascii="Times New Roman" w:hAnsi="Times New Roman"/>
                <w:i/>
                <w:sz w:val="22"/>
                <w:szCs w:val="18"/>
              </w:rPr>
              <w:t>Concept Map Fall</w:t>
            </w:r>
          </w:p>
        </w:tc>
      </w:tr>
      <w:tr w:rsidR="00E17476" w:rsidRPr="0027182D" w14:paraId="1001ED86" w14:textId="77777777">
        <w:tc>
          <w:tcPr>
            <w:tcW w:w="2085"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6BA93099" w14:textId="77777777" w:rsidR="00D73EE2" w:rsidRPr="0027182D" w:rsidRDefault="00E44779" w:rsidP="00E44779">
            <w:pPr>
              <w:spacing w:before="2" w:after="2"/>
              <w:rPr>
                <w:rFonts w:ascii="Times New Roman" w:hAnsi="Times New Roman"/>
                <w:sz w:val="22"/>
              </w:rPr>
            </w:pPr>
            <w:r w:rsidRPr="0027182D">
              <w:rPr>
                <w:rFonts w:ascii="Times New Roman" w:hAnsi="Times New Roman"/>
                <w:bCs/>
                <w:sz w:val="22"/>
                <w:szCs w:val="20"/>
              </w:rPr>
              <w:t>Topic 2. Fostering Information Literacy</w:t>
            </w:r>
          </w:p>
        </w:tc>
        <w:tc>
          <w:tcPr>
            <w:tcW w:w="600" w:type="pct"/>
            <w:tcBorders>
              <w:top w:val="single" w:sz="8" w:space="0" w:color="000000"/>
              <w:left w:val="nil"/>
              <w:bottom w:val="single" w:sz="8" w:space="0" w:color="000000"/>
              <w:right w:val="nil"/>
            </w:tcBorders>
            <w:tcMar>
              <w:top w:w="0" w:type="dxa"/>
              <w:left w:w="0" w:type="dxa"/>
              <w:bottom w:w="0" w:type="dxa"/>
              <w:right w:w="0" w:type="dxa"/>
            </w:tcMar>
          </w:tcPr>
          <w:p w14:paraId="54BA47FB" w14:textId="77777777" w:rsidR="00D73EE2" w:rsidRPr="0027182D" w:rsidRDefault="00D73EE2">
            <w:pPr>
              <w:spacing w:line="276" w:lineRule="auto"/>
              <w:rPr>
                <w:rFonts w:ascii="Times New Roman" w:hAnsi="Times New Roman"/>
                <w:sz w:val="22"/>
              </w:rPr>
            </w:pPr>
          </w:p>
        </w:tc>
        <w:tc>
          <w:tcPr>
            <w:tcW w:w="713" w:type="pct"/>
            <w:tcBorders>
              <w:top w:val="single" w:sz="8" w:space="0" w:color="000000"/>
              <w:left w:val="nil"/>
              <w:bottom w:val="single" w:sz="8" w:space="0" w:color="000000"/>
              <w:right w:val="nil"/>
            </w:tcBorders>
            <w:tcMar>
              <w:top w:w="0" w:type="dxa"/>
              <w:left w:w="0" w:type="dxa"/>
              <w:bottom w:w="0" w:type="dxa"/>
              <w:right w:w="0" w:type="dxa"/>
            </w:tcMar>
          </w:tcPr>
          <w:p w14:paraId="09683F54" w14:textId="77777777" w:rsidR="00D73EE2" w:rsidRPr="0027182D" w:rsidRDefault="00D73EE2">
            <w:pPr>
              <w:spacing w:line="276" w:lineRule="auto"/>
              <w:rPr>
                <w:rFonts w:ascii="Times New Roman" w:hAnsi="Times New Roman"/>
                <w:sz w:val="22"/>
              </w:rPr>
            </w:pPr>
          </w:p>
        </w:tc>
        <w:tc>
          <w:tcPr>
            <w:tcW w:w="1601"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7F523681" w14:textId="77777777" w:rsidR="00D73EE2" w:rsidRPr="0027182D" w:rsidRDefault="00D73EE2">
            <w:pPr>
              <w:spacing w:before="2" w:after="2"/>
              <w:jc w:val="right"/>
              <w:rPr>
                <w:rFonts w:ascii="Times New Roman" w:hAnsi="Times New Roman"/>
                <w:sz w:val="22"/>
              </w:rPr>
            </w:pPr>
          </w:p>
        </w:tc>
      </w:tr>
      <w:tr w:rsidR="00E17476" w:rsidRPr="0027182D" w14:paraId="69B2E698" w14:textId="77777777">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501EE7E"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 xml:space="preserve">Facilitate student internet research using appropriate search strategies and evaluation criteria regarding content, organization, and navigability to support student development of information literacy.  </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627362F" w14:textId="77777777" w:rsidR="00D73EE2" w:rsidRPr="0027182D" w:rsidRDefault="00D73EE2">
            <w:pPr>
              <w:spacing w:before="2" w:after="2"/>
              <w:rPr>
                <w:rFonts w:ascii="Times New Roman" w:hAnsi="Times New Roman"/>
                <w:bCs/>
                <w:sz w:val="22"/>
                <w:szCs w:val="18"/>
              </w:rPr>
            </w:pPr>
            <w:r w:rsidRPr="0027182D">
              <w:rPr>
                <w:rFonts w:ascii="Times New Roman" w:hAnsi="Times New Roman"/>
                <w:bCs/>
                <w:sz w:val="22"/>
                <w:szCs w:val="18"/>
              </w:rPr>
              <w:t>TSPC: 2b, 3c</w:t>
            </w:r>
          </w:p>
          <w:p w14:paraId="49567DD1" w14:textId="77777777" w:rsidR="00D73EE2" w:rsidRPr="0027182D" w:rsidRDefault="00D73EE2">
            <w:pPr>
              <w:spacing w:before="2" w:after="2"/>
              <w:rPr>
                <w:rFonts w:ascii="Times New Roman" w:hAnsi="Times New Roman"/>
                <w:bCs/>
                <w:sz w:val="22"/>
                <w:szCs w:val="18"/>
              </w:rPr>
            </w:pPr>
          </w:p>
          <w:p w14:paraId="1625A57A" w14:textId="77777777" w:rsidR="00D73EE2" w:rsidRPr="0027182D" w:rsidRDefault="00D73EE2">
            <w:pPr>
              <w:spacing w:before="2" w:after="2"/>
              <w:rPr>
                <w:rFonts w:ascii="Times New Roman" w:hAnsi="Times New Roman"/>
                <w:sz w:val="22"/>
              </w:rPr>
            </w:pPr>
            <w:r w:rsidRPr="0027182D">
              <w:rPr>
                <w:rFonts w:ascii="Times New Roman" w:hAnsi="Times New Roman"/>
                <w:sz w:val="22"/>
              </w:rPr>
              <w:t>NETS: T3</w:t>
            </w: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D49F809" w14:textId="77777777" w:rsidR="00D73EE2" w:rsidRPr="0027182D" w:rsidRDefault="00D73EE2">
            <w:pPr>
              <w:spacing w:before="2" w:after="2"/>
              <w:rPr>
                <w:rFonts w:ascii="Times New Roman" w:hAnsi="Times New Roman"/>
                <w:sz w:val="22"/>
              </w:rPr>
            </w:pPr>
            <w:r w:rsidRPr="0027182D">
              <w:rPr>
                <w:rFonts w:ascii="Times New Roman" w:hAnsi="Times New Roman"/>
                <w:sz w:val="22"/>
              </w:rPr>
              <w:t>2.2, 3.2</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9BD4C62" w14:textId="77777777" w:rsidR="00D73EE2" w:rsidRPr="00A441DB" w:rsidRDefault="00D73EE2" w:rsidP="00E84C00">
            <w:pPr>
              <w:pStyle w:val="ListParagraph"/>
              <w:numPr>
                <w:ilvl w:val="0"/>
                <w:numId w:val="6"/>
              </w:numPr>
              <w:spacing w:before="2" w:after="2"/>
              <w:rPr>
                <w:rFonts w:ascii="Times New Roman" w:hAnsi="Times New Roman"/>
                <w:sz w:val="22"/>
                <w:szCs w:val="18"/>
              </w:rPr>
            </w:pPr>
            <w:r w:rsidRPr="00A441DB">
              <w:rPr>
                <w:rFonts w:ascii="Times New Roman" w:hAnsi="Times New Roman"/>
                <w:sz w:val="22"/>
                <w:szCs w:val="18"/>
              </w:rPr>
              <w:t>Technology Activities</w:t>
            </w:r>
            <w:r w:rsidR="00CC11AC">
              <w:rPr>
                <w:rFonts w:ascii="Times New Roman" w:hAnsi="Times New Roman"/>
                <w:sz w:val="22"/>
                <w:szCs w:val="18"/>
              </w:rPr>
              <w:t>:</w:t>
            </w:r>
            <w:r w:rsidRPr="00A441DB">
              <w:rPr>
                <w:rFonts w:ascii="Times New Roman" w:hAnsi="Times New Roman"/>
                <w:sz w:val="22"/>
                <w:szCs w:val="18"/>
              </w:rPr>
              <w:t xml:space="preserve"> </w:t>
            </w:r>
          </w:p>
          <w:p w14:paraId="4E2820A5" w14:textId="3CC6D1B3" w:rsidR="008E225A" w:rsidRPr="00CC11AC" w:rsidRDefault="00CC11AC" w:rsidP="00A441DB">
            <w:pPr>
              <w:spacing w:before="2" w:after="2"/>
              <w:rPr>
                <w:rFonts w:ascii="Times New Roman" w:hAnsi="Times New Roman"/>
                <w:b/>
                <w:i/>
                <w:sz w:val="22"/>
              </w:rPr>
            </w:pPr>
            <w:r w:rsidRPr="00CC11AC">
              <w:rPr>
                <w:rFonts w:ascii="Times New Roman" w:hAnsi="Times New Roman"/>
                <w:b/>
                <w:i/>
                <w:sz w:val="22"/>
              </w:rPr>
              <w:t>Evaluating</w:t>
            </w:r>
            <w:r w:rsidR="008E225A" w:rsidRPr="00CC11AC">
              <w:rPr>
                <w:rFonts w:ascii="Times New Roman" w:hAnsi="Times New Roman"/>
                <w:b/>
                <w:i/>
                <w:sz w:val="22"/>
              </w:rPr>
              <w:t xml:space="preserve"> Websites</w:t>
            </w:r>
            <w:r w:rsidR="009F4A6C">
              <w:rPr>
                <w:rFonts w:ascii="Times New Roman" w:hAnsi="Times New Roman"/>
                <w:b/>
                <w:i/>
                <w:sz w:val="22"/>
              </w:rPr>
              <w:t xml:space="preserve"> </w:t>
            </w:r>
            <w:r w:rsidR="00020A63">
              <w:rPr>
                <w:rFonts w:ascii="Times New Roman" w:hAnsi="Times New Roman"/>
                <w:b/>
                <w:i/>
                <w:sz w:val="22"/>
              </w:rPr>
              <w:t xml:space="preserve"> </w:t>
            </w:r>
            <w:r w:rsidR="009F4A6C">
              <w:rPr>
                <w:rFonts w:ascii="Times New Roman" w:hAnsi="Times New Roman"/>
                <w:b/>
                <w:i/>
                <w:sz w:val="22"/>
              </w:rPr>
              <w:t xml:space="preserve"> </w:t>
            </w:r>
          </w:p>
          <w:p w14:paraId="747939FF" w14:textId="77777777" w:rsidR="00D73EE2" w:rsidRPr="0027182D" w:rsidRDefault="008E225A" w:rsidP="00E84C00">
            <w:pPr>
              <w:numPr>
                <w:ilvl w:val="0"/>
                <w:numId w:val="7"/>
              </w:numPr>
              <w:spacing w:before="2" w:after="2"/>
              <w:rPr>
                <w:rFonts w:ascii="Times New Roman" w:hAnsi="Times New Roman"/>
                <w:sz w:val="22"/>
              </w:rPr>
            </w:pPr>
            <w:r>
              <w:rPr>
                <w:rFonts w:ascii="Times New Roman" w:hAnsi="Times New Roman"/>
                <w:sz w:val="22"/>
              </w:rPr>
              <w:t>Reading Response</w:t>
            </w:r>
          </w:p>
        </w:tc>
      </w:tr>
      <w:tr w:rsidR="00E17476" w:rsidRPr="0027182D" w14:paraId="3B019AD6" w14:textId="77777777">
        <w:tc>
          <w:tcPr>
            <w:tcW w:w="2085"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0F4531E9" w14:textId="77777777" w:rsidR="00D73EE2" w:rsidRPr="0027182D" w:rsidRDefault="00D73EE2" w:rsidP="00BB7274">
            <w:pPr>
              <w:spacing w:before="2" w:after="2"/>
              <w:rPr>
                <w:rFonts w:ascii="Times New Roman" w:hAnsi="Times New Roman"/>
                <w:sz w:val="22"/>
              </w:rPr>
            </w:pPr>
            <w:r w:rsidRPr="0027182D">
              <w:rPr>
                <w:rFonts w:ascii="Times New Roman" w:hAnsi="Times New Roman"/>
                <w:bCs/>
                <w:sz w:val="22"/>
                <w:szCs w:val="20"/>
              </w:rPr>
              <w:t>Topic 3: Promoting Inquiry, Problem Solving, and Investigation</w:t>
            </w:r>
          </w:p>
        </w:tc>
        <w:tc>
          <w:tcPr>
            <w:tcW w:w="600" w:type="pct"/>
            <w:tcBorders>
              <w:top w:val="single" w:sz="8" w:space="0" w:color="000000"/>
              <w:left w:val="nil"/>
              <w:bottom w:val="single" w:sz="8" w:space="0" w:color="000000"/>
              <w:right w:val="nil"/>
            </w:tcBorders>
            <w:tcMar>
              <w:top w:w="0" w:type="dxa"/>
              <w:left w:w="0" w:type="dxa"/>
              <w:bottom w:w="0" w:type="dxa"/>
              <w:right w:w="0" w:type="dxa"/>
            </w:tcMar>
          </w:tcPr>
          <w:p w14:paraId="6C985F34" w14:textId="77777777" w:rsidR="00D73EE2" w:rsidRPr="0027182D" w:rsidRDefault="00D73EE2">
            <w:pPr>
              <w:spacing w:line="276" w:lineRule="auto"/>
              <w:rPr>
                <w:rFonts w:ascii="Times New Roman" w:hAnsi="Times New Roman"/>
                <w:sz w:val="22"/>
              </w:rPr>
            </w:pPr>
          </w:p>
        </w:tc>
        <w:tc>
          <w:tcPr>
            <w:tcW w:w="713" w:type="pct"/>
            <w:tcBorders>
              <w:top w:val="single" w:sz="8" w:space="0" w:color="000000"/>
              <w:left w:val="nil"/>
              <w:bottom w:val="single" w:sz="8" w:space="0" w:color="000000"/>
              <w:right w:val="nil"/>
            </w:tcBorders>
            <w:tcMar>
              <w:top w:w="0" w:type="dxa"/>
              <w:left w:w="0" w:type="dxa"/>
              <w:bottom w:w="0" w:type="dxa"/>
              <w:right w:w="0" w:type="dxa"/>
            </w:tcMar>
          </w:tcPr>
          <w:p w14:paraId="2C894A7F" w14:textId="77777777" w:rsidR="00D73EE2" w:rsidRPr="0027182D" w:rsidRDefault="00D73EE2">
            <w:pPr>
              <w:spacing w:line="276" w:lineRule="auto"/>
              <w:rPr>
                <w:rFonts w:ascii="Times New Roman" w:hAnsi="Times New Roman"/>
                <w:sz w:val="22"/>
              </w:rPr>
            </w:pPr>
          </w:p>
        </w:tc>
        <w:tc>
          <w:tcPr>
            <w:tcW w:w="1601"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29FBC6AD" w14:textId="77777777" w:rsidR="00D73EE2" w:rsidRPr="0027182D" w:rsidRDefault="00D73EE2">
            <w:pPr>
              <w:spacing w:line="276" w:lineRule="auto"/>
              <w:rPr>
                <w:rFonts w:ascii="Times New Roman" w:hAnsi="Times New Roman"/>
                <w:sz w:val="22"/>
              </w:rPr>
            </w:pPr>
          </w:p>
        </w:tc>
      </w:tr>
      <w:tr w:rsidR="00E17476" w:rsidRPr="0027182D" w14:paraId="70056D3C" w14:textId="77777777">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9DE23A"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 xml:space="preserve">Explore use of problem-solving tools to facilitate student critical thinking, decision-making,  reflection and meta-cognition with technology </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EFCA6C9" w14:textId="77777777" w:rsidR="00D73EE2" w:rsidRPr="0027182D" w:rsidRDefault="00D73EE2">
            <w:pPr>
              <w:spacing w:before="2" w:after="2"/>
              <w:rPr>
                <w:rFonts w:ascii="Times New Roman" w:hAnsi="Times New Roman"/>
                <w:bCs/>
                <w:sz w:val="22"/>
                <w:szCs w:val="18"/>
              </w:rPr>
            </w:pPr>
            <w:r w:rsidRPr="0027182D">
              <w:rPr>
                <w:rFonts w:ascii="Times New Roman" w:hAnsi="Times New Roman"/>
                <w:bCs/>
                <w:sz w:val="22"/>
                <w:szCs w:val="18"/>
              </w:rPr>
              <w:t>TSPC: 2b</w:t>
            </w:r>
          </w:p>
          <w:p w14:paraId="0D972D16" w14:textId="77777777" w:rsidR="00D73EE2" w:rsidRPr="0027182D" w:rsidRDefault="00D73EE2">
            <w:pPr>
              <w:spacing w:before="2" w:after="2"/>
              <w:rPr>
                <w:rFonts w:ascii="Times New Roman" w:hAnsi="Times New Roman"/>
                <w:bCs/>
                <w:sz w:val="22"/>
                <w:szCs w:val="18"/>
              </w:rPr>
            </w:pPr>
          </w:p>
          <w:p w14:paraId="7BA96414" w14:textId="77777777" w:rsidR="00D73EE2" w:rsidRPr="0027182D" w:rsidRDefault="00D73EE2">
            <w:pPr>
              <w:spacing w:before="2" w:after="2"/>
              <w:rPr>
                <w:rFonts w:ascii="Times New Roman" w:hAnsi="Times New Roman"/>
                <w:bCs/>
                <w:sz w:val="22"/>
                <w:szCs w:val="18"/>
              </w:rPr>
            </w:pPr>
            <w:r w:rsidRPr="0027182D">
              <w:rPr>
                <w:rFonts w:ascii="Times New Roman" w:hAnsi="Times New Roman"/>
                <w:bCs/>
                <w:sz w:val="22"/>
                <w:szCs w:val="18"/>
              </w:rPr>
              <w:t>NETS: S-4</w:t>
            </w:r>
          </w:p>
          <w:p w14:paraId="2C715139" w14:textId="77777777" w:rsidR="00D73EE2" w:rsidRPr="0027182D" w:rsidRDefault="00D73EE2">
            <w:pPr>
              <w:spacing w:before="2" w:after="2"/>
              <w:rPr>
                <w:rFonts w:ascii="Times New Roman" w:hAnsi="Times New Roman"/>
                <w:sz w:val="22"/>
              </w:rPr>
            </w:pP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245B839" w14:textId="77777777" w:rsidR="00D73EE2" w:rsidRPr="0027182D" w:rsidRDefault="00D73EE2" w:rsidP="00E44779">
            <w:pPr>
              <w:spacing w:before="2" w:after="2"/>
              <w:rPr>
                <w:rFonts w:ascii="Times New Roman" w:hAnsi="Times New Roman"/>
                <w:sz w:val="22"/>
              </w:rPr>
            </w:pPr>
            <w:r w:rsidRPr="0027182D">
              <w:rPr>
                <w:rFonts w:ascii="Times New Roman" w:hAnsi="Times New Roman"/>
                <w:sz w:val="22"/>
                <w:szCs w:val="18"/>
              </w:rPr>
              <w:t xml:space="preserve"> 2.1, 3.2, 4.1</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7B9253F" w14:textId="77777777" w:rsidR="00D73EE2" w:rsidRPr="00F9265B" w:rsidRDefault="00D73EE2" w:rsidP="00E84C00">
            <w:pPr>
              <w:pStyle w:val="ListParagraph"/>
              <w:numPr>
                <w:ilvl w:val="0"/>
                <w:numId w:val="7"/>
              </w:numPr>
              <w:spacing w:before="2" w:after="2"/>
              <w:rPr>
                <w:rFonts w:ascii="Times New Roman" w:hAnsi="Times New Roman"/>
                <w:sz w:val="22"/>
                <w:szCs w:val="18"/>
              </w:rPr>
            </w:pPr>
            <w:r w:rsidRPr="00A441DB">
              <w:rPr>
                <w:rFonts w:ascii="Times New Roman" w:hAnsi="Times New Roman"/>
                <w:sz w:val="22"/>
                <w:szCs w:val="18"/>
              </w:rPr>
              <w:t>Technology Activities</w:t>
            </w:r>
            <w:r w:rsidRPr="00F9265B">
              <w:rPr>
                <w:rFonts w:ascii="Times New Roman" w:hAnsi="Times New Roman"/>
                <w:sz w:val="22"/>
                <w:szCs w:val="18"/>
              </w:rPr>
              <w:t xml:space="preserve"> </w:t>
            </w:r>
          </w:p>
          <w:p w14:paraId="34D6A0C1" w14:textId="4D94B3A7" w:rsidR="00F9265B" w:rsidRDefault="00F9265B" w:rsidP="00A441DB">
            <w:pPr>
              <w:spacing w:before="2" w:after="2"/>
              <w:rPr>
                <w:rFonts w:ascii="Times New Roman" w:hAnsi="Times New Roman"/>
                <w:b/>
                <w:i/>
                <w:sz w:val="22"/>
                <w:szCs w:val="18"/>
              </w:rPr>
            </w:pPr>
            <w:r>
              <w:rPr>
                <w:rFonts w:ascii="Times New Roman" w:hAnsi="Times New Roman"/>
                <w:b/>
                <w:i/>
                <w:sz w:val="22"/>
                <w:szCs w:val="18"/>
              </w:rPr>
              <w:t xml:space="preserve">Exploring online Thinking Tools </w:t>
            </w:r>
            <w:r w:rsidR="009F4A6C">
              <w:rPr>
                <w:rFonts w:ascii="Times New Roman" w:hAnsi="Times New Roman"/>
                <w:b/>
                <w:i/>
                <w:sz w:val="22"/>
                <w:szCs w:val="18"/>
              </w:rPr>
              <w:t xml:space="preserve">  </w:t>
            </w:r>
            <w:r w:rsidR="00020A63">
              <w:rPr>
                <w:rFonts w:ascii="Times New Roman" w:hAnsi="Times New Roman"/>
                <w:b/>
                <w:i/>
                <w:sz w:val="22"/>
                <w:szCs w:val="18"/>
              </w:rPr>
              <w:t xml:space="preserve">  </w:t>
            </w:r>
            <w:r w:rsidR="009F4A6C">
              <w:rPr>
                <w:rFonts w:ascii="Times New Roman" w:hAnsi="Times New Roman"/>
                <w:b/>
                <w:i/>
                <w:sz w:val="22"/>
                <w:szCs w:val="18"/>
              </w:rPr>
              <w:t xml:space="preserve"> </w:t>
            </w:r>
          </w:p>
          <w:p w14:paraId="28E1CECD" w14:textId="57F0020B" w:rsidR="00703CC2" w:rsidRPr="00F9265B" w:rsidRDefault="00F9265B" w:rsidP="00A441DB">
            <w:pPr>
              <w:spacing w:before="2" w:after="2"/>
              <w:rPr>
                <w:rFonts w:ascii="Times New Roman" w:hAnsi="Times New Roman"/>
                <w:b/>
                <w:i/>
                <w:sz w:val="22"/>
              </w:rPr>
            </w:pPr>
            <w:r>
              <w:rPr>
                <w:rFonts w:ascii="Times New Roman" w:hAnsi="Times New Roman"/>
                <w:b/>
                <w:i/>
                <w:sz w:val="22"/>
                <w:szCs w:val="18"/>
              </w:rPr>
              <w:t xml:space="preserve">Exploring Digital </w:t>
            </w:r>
            <w:r w:rsidRPr="00F9265B">
              <w:rPr>
                <w:rFonts w:ascii="Times New Roman" w:hAnsi="Times New Roman"/>
                <w:b/>
                <w:i/>
                <w:sz w:val="22"/>
                <w:szCs w:val="18"/>
              </w:rPr>
              <w:t>G</w:t>
            </w:r>
            <w:r w:rsidR="00BB7274" w:rsidRPr="00F9265B">
              <w:rPr>
                <w:rFonts w:ascii="Times New Roman" w:hAnsi="Times New Roman"/>
                <w:b/>
                <w:i/>
                <w:sz w:val="22"/>
                <w:szCs w:val="18"/>
              </w:rPr>
              <w:t>ames</w:t>
            </w:r>
            <w:r w:rsidR="009F4A6C">
              <w:rPr>
                <w:rFonts w:ascii="Times New Roman" w:hAnsi="Times New Roman"/>
                <w:b/>
                <w:i/>
                <w:sz w:val="22"/>
                <w:szCs w:val="18"/>
              </w:rPr>
              <w:t xml:space="preserve"> </w:t>
            </w:r>
            <w:r w:rsidR="00020A63">
              <w:rPr>
                <w:rFonts w:ascii="Times New Roman" w:hAnsi="Times New Roman"/>
                <w:b/>
                <w:i/>
                <w:sz w:val="22"/>
                <w:szCs w:val="18"/>
              </w:rPr>
              <w:t xml:space="preserve"> </w:t>
            </w:r>
            <w:r w:rsidR="009F4A6C">
              <w:rPr>
                <w:rFonts w:ascii="Times New Roman" w:hAnsi="Times New Roman"/>
                <w:b/>
                <w:i/>
                <w:sz w:val="22"/>
                <w:szCs w:val="18"/>
              </w:rPr>
              <w:t xml:space="preserve"> </w:t>
            </w:r>
          </w:p>
          <w:p w14:paraId="79C75B45" w14:textId="77777777" w:rsidR="00D73EE2" w:rsidRPr="0027182D" w:rsidRDefault="00703CC2" w:rsidP="00E84C00">
            <w:pPr>
              <w:numPr>
                <w:ilvl w:val="0"/>
                <w:numId w:val="8"/>
              </w:numPr>
              <w:spacing w:before="2" w:after="2"/>
              <w:rPr>
                <w:rFonts w:ascii="Times New Roman" w:hAnsi="Times New Roman"/>
                <w:sz w:val="22"/>
              </w:rPr>
            </w:pPr>
            <w:r>
              <w:rPr>
                <w:rFonts w:ascii="Times New Roman" w:hAnsi="Times New Roman"/>
                <w:sz w:val="22"/>
                <w:szCs w:val="18"/>
              </w:rPr>
              <w:t>Reading Response</w:t>
            </w:r>
          </w:p>
        </w:tc>
      </w:tr>
      <w:tr w:rsidR="00E17476" w:rsidRPr="0027182D" w14:paraId="61D4AD33" w14:textId="77777777">
        <w:tc>
          <w:tcPr>
            <w:tcW w:w="2085"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1B3C8AB7" w14:textId="77777777" w:rsidR="00D73EE2" w:rsidRPr="0027182D" w:rsidRDefault="00BB7274" w:rsidP="00BB7274">
            <w:pPr>
              <w:spacing w:before="2" w:after="2"/>
              <w:rPr>
                <w:rFonts w:ascii="Times New Roman" w:hAnsi="Times New Roman"/>
                <w:sz w:val="22"/>
              </w:rPr>
            </w:pPr>
            <w:r w:rsidRPr="0027182D">
              <w:rPr>
                <w:rFonts w:ascii="Times New Roman" w:hAnsi="Times New Roman"/>
                <w:bCs/>
                <w:sz w:val="22"/>
                <w:szCs w:val="18"/>
              </w:rPr>
              <w:t xml:space="preserve">TOPIC 4:  Engaging Students in Communication and </w:t>
            </w:r>
            <w:r w:rsidR="00D73EE2" w:rsidRPr="0027182D">
              <w:rPr>
                <w:rFonts w:ascii="Times New Roman" w:hAnsi="Times New Roman"/>
                <w:bCs/>
                <w:sz w:val="22"/>
                <w:szCs w:val="18"/>
              </w:rPr>
              <w:t>Collaboration</w:t>
            </w:r>
          </w:p>
        </w:tc>
        <w:tc>
          <w:tcPr>
            <w:tcW w:w="600" w:type="pct"/>
            <w:tcBorders>
              <w:top w:val="single" w:sz="8" w:space="0" w:color="000000"/>
              <w:left w:val="nil"/>
              <w:bottom w:val="single" w:sz="8" w:space="0" w:color="000000"/>
              <w:right w:val="nil"/>
            </w:tcBorders>
            <w:tcMar>
              <w:top w:w="0" w:type="dxa"/>
              <w:left w:w="0" w:type="dxa"/>
              <w:bottom w:w="0" w:type="dxa"/>
              <w:right w:w="0" w:type="dxa"/>
            </w:tcMar>
          </w:tcPr>
          <w:p w14:paraId="7CA241F4" w14:textId="77777777" w:rsidR="00D73EE2" w:rsidRPr="0027182D" w:rsidRDefault="00D73EE2">
            <w:pPr>
              <w:spacing w:line="276" w:lineRule="auto"/>
              <w:rPr>
                <w:rFonts w:ascii="Times New Roman" w:hAnsi="Times New Roman"/>
                <w:sz w:val="22"/>
              </w:rPr>
            </w:pPr>
          </w:p>
        </w:tc>
        <w:tc>
          <w:tcPr>
            <w:tcW w:w="713" w:type="pct"/>
            <w:tcBorders>
              <w:top w:val="single" w:sz="8" w:space="0" w:color="000000"/>
              <w:left w:val="nil"/>
              <w:bottom w:val="single" w:sz="8" w:space="0" w:color="000000"/>
              <w:right w:val="nil"/>
            </w:tcBorders>
            <w:tcMar>
              <w:top w:w="0" w:type="dxa"/>
              <w:left w:w="0" w:type="dxa"/>
              <w:bottom w:w="0" w:type="dxa"/>
              <w:right w:w="0" w:type="dxa"/>
            </w:tcMar>
          </w:tcPr>
          <w:p w14:paraId="77C925AC" w14:textId="77777777" w:rsidR="00D73EE2" w:rsidRPr="0027182D" w:rsidRDefault="00D73EE2">
            <w:pPr>
              <w:spacing w:line="276" w:lineRule="auto"/>
              <w:rPr>
                <w:rFonts w:ascii="Times New Roman" w:hAnsi="Times New Roman"/>
                <w:sz w:val="22"/>
              </w:rPr>
            </w:pPr>
          </w:p>
        </w:tc>
        <w:tc>
          <w:tcPr>
            <w:tcW w:w="1601"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7AB73762" w14:textId="77777777" w:rsidR="00D73EE2" w:rsidRPr="0027182D" w:rsidRDefault="00D73EE2">
            <w:pPr>
              <w:spacing w:line="276" w:lineRule="auto"/>
              <w:rPr>
                <w:rFonts w:ascii="Times New Roman" w:hAnsi="Times New Roman"/>
                <w:sz w:val="22"/>
              </w:rPr>
            </w:pPr>
          </w:p>
        </w:tc>
      </w:tr>
      <w:tr w:rsidR="00E17476" w:rsidRPr="0027182D" w14:paraId="03BFB331" w14:textId="77777777">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7056E72"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Plan use of digital educational networking tools to create a learning community in which students communicate and share responsibility for collaborative projects and present/publish their learning to audience beyond the classroom.</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66ADAFC" w14:textId="77777777" w:rsidR="00D73EE2" w:rsidRPr="0027182D" w:rsidRDefault="00D73EE2">
            <w:pPr>
              <w:spacing w:before="2" w:after="2"/>
              <w:rPr>
                <w:rFonts w:ascii="Times New Roman" w:hAnsi="Times New Roman"/>
                <w:bCs/>
                <w:sz w:val="22"/>
                <w:szCs w:val="18"/>
                <w:lang w:val="pt-BR"/>
              </w:rPr>
            </w:pPr>
            <w:r w:rsidRPr="0027182D">
              <w:rPr>
                <w:rFonts w:ascii="Times New Roman" w:hAnsi="Times New Roman"/>
                <w:bCs/>
                <w:sz w:val="22"/>
                <w:szCs w:val="18"/>
                <w:lang w:val="pt-BR"/>
              </w:rPr>
              <w:t xml:space="preserve">TSPC: 2b </w:t>
            </w:r>
          </w:p>
          <w:p w14:paraId="2C5FF201" w14:textId="77777777" w:rsidR="00D73EE2" w:rsidRPr="0027182D" w:rsidRDefault="00D73EE2">
            <w:pPr>
              <w:spacing w:before="2" w:after="2"/>
              <w:rPr>
                <w:rFonts w:ascii="Times New Roman" w:hAnsi="Times New Roman"/>
                <w:bCs/>
                <w:sz w:val="22"/>
                <w:szCs w:val="18"/>
                <w:lang w:val="pt-BR"/>
              </w:rPr>
            </w:pPr>
          </w:p>
          <w:p w14:paraId="77D3DEE3" w14:textId="77777777" w:rsidR="00D73EE2" w:rsidRPr="0027182D" w:rsidRDefault="00D73EE2">
            <w:pPr>
              <w:spacing w:before="2" w:after="2"/>
              <w:rPr>
                <w:rFonts w:ascii="Times New Roman" w:hAnsi="Times New Roman"/>
                <w:bCs/>
                <w:sz w:val="22"/>
                <w:szCs w:val="18"/>
                <w:lang w:val="pt-BR"/>
              </w:rPr>
            </w:pPr>
            <w:r w:rsidRPr="0027182D">
              <w:rPr>
                <w:rFonts w:ascii="Times New Roman" w:hAnsi="Times New Roman"/>
                <w:bCs/>
                <w:sz w:val="22"/>
                <w:szCs w:val="18"/>
                <w:lang w:val="pt-BR"/>
              </w:rPr>
              <w:t>NETS: S2</w:t>
            </w:r>
          </w:p>
          <w:p w14:paraId="161A9218" w14:textId="77777777" w:rsidR="00D73EE2" w:rsidRPr="0027182D" w:rsidRDefault="00D73EE2">
            <w:pPr>
              <w:spacing w:before="2" w:after="2"/>
              <w:rPr>
                <w:rFonts w:ascii="Times New Roman" w:hAnsi="Times New Roman"/>
                <w:bCs/>
                <w:sz w:val="22"/>
                <w:szCs w:val="18"/>
                <w:lang w:val="pt-BR"/>
              </w:rPr>
            </w:pPr>
          </w:p>
          <w:p w14:paraId="14635E4A" w14:textId="77777777" w:rsidR="00D73EE2" w:rsidRPr="0027182D" w:rsidRDefault="00D73EE2">
            <w:pPr>
              <w:spacing w:before="2" w:after="2"/>
              <w:rPr>
                <w:rFonts w:ascii="Times New Roman" w:hAnsi="Times New Roman"/>
                <w:sz w:val="22"/>
                <w:lang w:val="pt-BR"/>
              </w:rPr>
            </w:pP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324FFDE" w14:textId="77777777" w:rsidR="00D73EE2" w:rsidRPr="0027182D" w:rsidRDefault="00D73EE2">
            <w:pPr>
              <w:spacing w:before="2" w:after="2"/>
              <w:rPr>
                <w:rFonts w:ascii="Times New Roman" w:hAnsi="Times New Roman"/>
                <w:sz w:val="22"/>
              </w:rPr>
            </w:pPr>
            <w:r w:rsidRPr="0027182D">
              <w:rPr>
                <w:rFonts w:ascii="Times New Roman" w:hAnsi="Times New Roman"/>
                <w:sz w:val="22"/>
              </w:rPr>
              <w:t>1.2, 2.2, 3.2</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D78D052" w14:textId="77777777" w:rsidR="00D73EE2" w:rsidRPr="00A441DB" w:rsidRDefault="00D73EE2" w:rsidP="00E84C00">
            <w:pPr>
              <w:pStyle w:val="ListParagraph"/>
              <w:numPr>
                <w:ilvl w:val="0"/>
                <w:numId w:val="10"/>
              </w:numPr>
              <w:spacing w:before="2" w:after="2"/>
              <w:rPr>
                <w:rFonts w:ascii="Times New Roman" w:hAnsi="Times New Roman"/>
                <w:sz w:val="22"/>
                <w:szCs w:val="18"/>
              </w:rPr>
            </w:pPr>
            <w:r w:rsidRPr="00A441DB">
              <w:rPr>
                <w:rFonts w:ascii="Times New Roman" w:hAnsi="Times New Roman"/>
                <w:sz w:val="22"/>
                <w:szCs w:val="18"/>
              </w:rPr>
              <w:t xml:space="preserve">Technology Activities </w:t>
            </w:r>
          </w:p>
          <w:p w14:paraId="1EDCD07A" w14:textId="2D8B3378" w:rsidR="00787B47" w:rsidRPr="00787B47" w:rsidRDefault="00787B47" w:rsidP="00787B47">
            <w:pPr>
              <w:spacing w:before="2" w:after="2"/>
              <w:rPr>
                <w:rFonts w:ascii="Times New Roman" w:hAnsi="Times New Roman"/>
                <w:b/>
                <w:i/>
                <w:sz w:val="22"/>
                <w:szCs w:val="18"/>
              </w:rPr>
            </w:pPr>
            <w:r w:rsidRPr="00787B47">
              <w:rPr>
                <w:rFonts w:ascii="Times New Roman" w:hAnsi="Times New Roman"/>
                <w:b/>
                <w:i/>
                <w:sz w:val="22"/>
                <w:szCs w:val="18"/>
              </w:rPr>
              <w:t>Student Digital Communication/ Collaboration T</w:t>
            </w:r>
            <w:r w:rsidR="00BB7274" w:rsidRPr="00787B47">
              <w:rPr>
                <w:rFonts w:ascii="Times New Roman" w:hAnsi="Times New Roman"/>
                <w:b/>
                <w:i/>
                <w:sz w:val="22"/>
                <w:szCs w:val="18"/>
              </w:rPr>
              <w:t xml:space="preserve">ool </w:t>
            </w:r>
            <w:r w:rsidR="009F4A6C">
              <w:rPr>
                <w:rFonts w:ascii="Times New Roman" w:hAnsi="Times New Roman"/>
                <w:b/>
                <w:i/>
                <w:sz w:val="22"/>
                <w:szCs w:val="18"/>
              </w:rPr>
              <w:t xml:space="preserve">  </w:t>
            </w:r>
          </w:p>
          <w:p w14:paraId="1836A75F" w14:textId="77777777" w:rsidR="00D73EE2" w:rsidRPr="00787B47" w:rsidRDefault="008E225A" w:rsidP="00166E9E">
            <w:pPr>
              <w:pStyle w:val="ListParagraph"/>
              <w:numPr>
                <w:ilvl w:val="0"/>
                <w:numId w:val="19"/>
              </w:numPr>
              <w:spacing w:before="2" w:after="2"/>
              <w:rPr>
                <w:rFonts w:ascii="Times New Roman" w:hAnsi="Times New Roman"/>
                <w:sz w:val="22"/>
                <w:szCs w:val="18"/>
              </w:rPr>
            </w:pPr>
            <w:r w:rsidRPr="00787B47">
              <w:rPr>
                <w:rFonts w:ascii="Times New Roman" w:hAnsi="Times New Roman"/>
                <w:sz w:val="22"/>
                <w:szCs w:val="18"/>
              </w:rPr>
              <w:t>Reading Response</w:t>
            </w:r>
          </w:p>
        </w:tc>
      </w:tr>
      <w:tr w:rsidR="00E17476" w:rsidRPr="0027182D" w14:paraId="798F87E0" w14:textId="77777777">
        <w:tc>
          <w:tcPr>
            <w:tcW w:w="2085"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6C4A23CF" w14:textId="77777777" w:rsidR="00D73EE2" w:rsidRPr="0027182D" w:rsidRDefault="00D73EE2" w:rsidP="00A441DB">
            <w:pPr>
              <w:spacing w:before="2" w:after="2"/>
              <w:rPr>
                <w:rFonts w:ascii="Times New Roman" w:hAnsi="Times New Roman"/>
                <w:sz w:val="22"/>
              </w:rPr>
            </w:pPr>
            <w:r w:rsidRPr="0027182D">
              <w:rPr>
                <w:rFonts w:ascii="Times New Roman" w:hAnsi="Times New Roman"/>
                <w:bCs/>
                <w:sz w:val="22"/>
                <w:szCs w:val="18"/>
              </w:rPr>
              <w:t xml:space="preserve">Topic 5: </w:t>
            </w:r>
            <w:r w:rsidR="00A441DB">
              <w:rPr>
                <w:rFonts w:ascii="Times New Roman" w:hAnsi="Times New Roman"/>
                <w:bCs/>
                <w:sz w:val="22"/>
                <w:szCs w:val="18"/>
              </w:rPr>
              <w:t xml:space="preserve">Engage Students Creation, Visual Design, &amp; </w:t>
            </w:r>
            <w:r w:rsidRPr="0027182D">
              <w:rPr>
                <w:rFonts w:ascii="Times New Roman" w:hAnsi="Times New Roman"/>
                <w:bCs/>
                <w:sz w:val="22"/>
                <w:szCs w:val="18"/>
              </w:rPr>
              <w:t>Media</w:t>
            </w:r>
            <w:r w:rsidR="00A441DB">
              <w:rPr>
                <w:rFonts w:ascii="Times New Roman" w:hAnsi="Times New Roman"/>
                <w:bCs/>
                <w:sz w:val="22"/>
                <w:szCs w:val="18"/>
              </w:rPr>
              <w:t xml:space="preserve"> Production</w:t>
            </w:r>
          </w:p>
        </w:tc>
        <w:tc>
          <w:tcPr>
            <w:tcW w:w="600" w:type="pct"/>
            <w:tcBorders>
              <w:top w:val="single" w:sz="8" w:space="0" w:color="000000"/>
              <w:left w:val="nil"/>
              <w:bottom w:val="single" w:sz="8" w:space="0" w:color="000000"/>
              <w:right w:val="nil"/>
            </w:tcBorders>
            <w:tcMar>
              <w:top w:w="0" w:type="dxa"/>
              <w:left w:w="0" w:type="dxa"/>
              <w:bottom w:w="0" w:type="dxa"/>
              <w:right w:w="0" w:type="dxa"/>
            </w:tcMar>
          </w:tcPr>
          <w:p w14:paraId="734CA133" w14:textId="77777777" w:rsidR="00D73EE2" w:rsidRPr="0027182D" w:rsidRDefault="00D73EE2" w:rsidP="00AE424F">
            <w:pPr>
              <w:spacing w:before="2" w:after="2"/>
              <w:rPr>
                <w:rFonts w:ascii="Times New Roman" w:hAnsi="Times New Roman"/>
                <w:sz w:val="22"/>
              </w:rPr>
            </w:pPr>
          </w:p>
        </w:tc>
        <w:tc>
          <w:tcPr>
            <w:tcW w:w="713" w:type="pct"/>
            <w:tcBorders>
              <w:top w:val="single" w:sz="8" w:space="0" w:color="000000"/>
              <w:left w:val="nil"/>
              <w:bottom w:val="single" w:sz="8" w:space="0" w:color="000000"/>
              <w:right w:val="nil"/>
            </w:tcBorders>
            <w:tcMar>
              <w:top w:w="0" w:type="dxa"/>
              <w:left w:w="0" w:type="dxa"/>
              <w:bottom w:w="0" w:type="dxa"/>
              <w:right w:w="0" w:type="dxa"/>
            </w:tcMar>
          </w:tcPr>
          <w:p w14:paraId="5DD11C09" w14:textId="77777777" w:rsidR="00D73EE2" w:rsidRPr="0027182D" w:rsidRDefault="00D73EE2" w:rsidP="00AE424F">
            <w:pPr>
              <w:spacing w:before="2" w:after="2"/>
              <w:rPr>
                <w:rFonts w:ascii="Times New Roman" w:hAnsi="Times New Roman"/>
                <w:sz w:val="22"/>
              </w:rPr>
            </w:pPr>
          </w:p>
        </w:tc>
        <w:tc>
          <w:tcPr>
            <w:tcW w:w="1601"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3A2D5E83" w14:textId="77777777" w:rsidR="00D73EE2" w:rsidRPr="0027182D" w:rsidRDefault="00D73EE2" w:rsidP="00AE424F">
            <w:pPr>
              <w:spacing w:before="2" w:after="2"/>
              <w:rPr>
                <w:rFonts w:ascii="Times New Roman" w:hAnsi="Times New Roman"/>
                <w:sz w:val="22"/>
              </w:rPr>
            </w:pPr>
          </w:p>
        </w:tc>
      </w:tr>
      <w:tr w:rsidR="00E17476" w:rsidRPr="0027182D" w14:paraId="66B5957A" w14:textId="77777777">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25C96BC"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Engage students with multimedia tools to illustrate and communicate original ideas and stories</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50F759B" w14:textId="77777777" w:rsidR="00D73EE2" w:rsidRPr="0027182D" w:rsidRDefault="00D73EE2">
            <w:pPr>
              <w:spacing w:before="2" w:after="2"/>
              <w:rPr>
                <w:rFonts w:ascii="Times New Roman" w:hAnsi="Times New Roman"/>
                <w:bCs/>
                <w:sz w:val="22"/>
                <w:szCs w:val="18"/>
                <w:lang w:val="pt-BR"/>
              </w:rPr>
            </w:pPr>
            <w:r w:rsidRPr="0027182D">
              <w:rPr>
                <w:rFonts w:ascii="Times New Roman" w:hAnsi="Times New Roman"/>
                <w:bCs/>
                <w:sz w:val="22"/>
                <w:szCs w:val="18"/>
                <w:lang w:val="pt-BR"/>
              </w:rPr>
              <w:t xml:space="preserve">TSPC: 3b </w:t>
            </w:r>
          </w:p>
          <w:p w14:paraId="3D1F5D7A" w14:textId="77777777" w:rsidR="00D73EE2" w:rsidRPr="0027182D" w:rsidRDefault="00D73EE2">
            <w:pPr>
              <w:spacing w:before="2" w:after="2"/>
              <w:rPr>
                <w:rFonts w:ascii="Times New Roman" w:hAnsi="Times New Roman"/>
                <w:bCs/>
                <w:sz w:val="22"/>
                <w:szCs w:val="18"/>
                <w:lang w:val="pt-BR"/>
              </w:rPr>
            </w:pPr>
          </w:p>
          <w:p w14:paraId="7751E490" w14:textId="77777777" w:rsidR="00D73EE2" w:rsidRPr="0027182D" w:rsidRDefault="00D73EE2">
            <w:pPr>
              <w:spacing w:before="2" w:after="2"/>
              <w:rPr>
                <w:rFonts w:ascii="Times New Roman" w:hAnsi="Times New Roman"/>
                <w:bCs/>
                <w:sz w:val="22"/>
                <w:szCs w:val="18"/>
                <w:lang w:val="pt-BR"/>
              </w:rPr>
            </w:pPr>
            <w:r w:rsidRPr="0027182D">
              <w:rPr>
                <w:rFonts w:ascii="Times New Roman" w:hAnsi="Times New Roman"/>
                <w:bCs/>
                <w:sz w:val="22"/>
                <w:szCs w:val="18"/>
                <w:lang w:val="pt-BR"/>
              </w:rPr>
              <w:t>NETS: T2, S1</w:t>
            </w: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BBA60F3" w14:textId="77777777" w:rsidR="00D73EE2" w:rsidRPr="0027182D" w:rsidRDefault="00D73EE2">
            <w:pPr>
              <w:spacing w:before="2" w:after="2"/>
              <w:rPr>
                <w:rFonts w:ascii="Times New Roman" w:hAnsi="Times New Roman"/>
                <w:sz w:val="22"/>
              </w:rPr>
            </w:pPr>
            <w:r w:rsidRPr="0027182D">
              <w:rPr>
                <w:rFonts w:ascii="Times New Roman" w:hAnsi="Times New Roman"/>
                <w:sz w:val="22"/>
              </w:rPr>
              <w:t xml:space="preserve">1.2, 2.2, 3.1, 3.2, </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8260ED6" w14:textId="77777777" w:rsidR="00D73EE2" w:rsidRPr="00A441DB" w:rsidRDefault="00D73EE2" w:rsidP="00E84C00">
            <w:pPr>
              <w:pStyle w:val="ListParagraph"/>
              <w:numPr>
                <w:ilvl w:val="0"/>
                <w:numId w:val="8"/>
              </w:numPr>
              <w:spacing w:before="2" w:after="2"/>
              <w:rPr>
                <w:rFonts w:ascii="Times New Roman" w:hAnsi="Times New Roman"/>
                <w:sz w:val="22"/>
                <w:szCs w:val="18"/>
              </w:rPr>
            </w:pPr>
            <w:r w:rsidRPr="00A441DB">
              <w:rPr>
                <w:rFonts w:ascii="Times New Roman" w:hAnsi="Times New Roman"/>
                <w:sz w:val="22"/>
                <w:szCs w:val="18"/>
              </w:rPr>
              <w:t>Technology Activities</w:t>
            </w:r>
            <w:r w:rsidR="00004526">
              <w:rPr>
                <w:rFonts w:ascii="Times New Roman" w:hAnsi="Times New Roman"/>
                <w:sz w:val="22"/>
                <w:szCs w:val="18"/>
              </w:rPr>
              <w:t xml:space="preserve">: </w:t>
            </w:r>
            <w:r w:rsidR="00004526" w:rsidRPr="004D6869">
              <w:rPr>
                <w:rFonts w:ascii="Times New Roman" w:hAnsi="Times New Roman"/>
                <w:i/>
                <w:sz w:val="22"/>
                <w:szCs w:val="18"/>
              </w:rPr>
              <w:t>Student Created Media</w:t>
            </w:r>
            <w:r w:rsidR="00375D13" w:rsidRPr="004D6869">
              <w:rPr>
                <w:rFonts w:ascii="Times New Roman" w:hAnsi="Times New Roman"/>
                <w:i/>
                <w:sz w:val="22"/>
                <w:szCs w:val="18"/>
              </w:rPr>
              <w:t xml:space="preserve"> Fall</w:t>
            </w:r>
            <w:r w:rsidRPr="00A441DB">
              <w:rPr>
                <w:rFonts w:ascii="Times New Roman" w:hAnsi="Times New Roman"/>
                <w:sz w:val="22"/>
                <w:szCs w:val="18"/>
              </w:rPr>
              <w:t xml:space="preserve"> </w:t>
            </w:r>
          </w:p>
          <w:p w14:paraId="4714094C" w14:textId="77777777" w:rsidR="00D73EE2" w:rsidRPr="0027182D" w:rsidRDefault="008E225A" w:rsidP="00E84C00">
            <w:pPr>
              <w:numPr>
                <w:ilvl w:val="0"/>
                <w:numId w:val="9"/>
              </w:numPr>
              <w:spacing w:before="2" w:after="2"/>
              <w:rPr>
                <w:rFonts w:ascii="Times New Roman" w:hAnsi="Times New Roman"/>
                <w:sz w:val="22"/>
              </w:rPr>
            </w:pPr>
            <w:r>
              <w:rPr>
                <w:rFonts w:ascii="Times New Roman" w:hAnsi="Times New Roman"/>
                <w:sz w:val="22"/>
                <w:szCs w:val="18"/>
              </w:rPr>
              <w:t>Reading Response</w:t>
            </w:r>
          </w:p>
        </w:tc>
      </w:tr>
      <w:tr w:rsidR="00E17476" w:rsidRPr="0027182D" w14:paraId="126CB07E" w14:textId="77777777">
        <w:tc>
          <w:tcPr>
            <w:tcW w:w="2085"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5F346699" w14:textId="77777777" w:rsidR="00A441DB" w:rsidRDefault="00D73EE2" w:rsidP="00AE424F">
            <w:pPr>
              <w:spacing w:before="2" w:after="2"/>
              <w:rPr>
                <w:rFonts w:ascii="Times New Roman" w:hAnsi="Times New Roman"/>
                <w:bCs/>
                <w:sz w:val="22"/>
                <w:szCs w:val="18"/>
              </w:rPr>
            </w:pPr>
            <w:r w:rsidRPr="0027182D">
              <w:rPr>
                <w:rFonts w:ascii="Times New Roman" w:hAnsi="Times New Roman"/>
                <w:bCs/>
                <w:sz w:val="22"/>
                <w:szCs w:val="18"/>
              </w:rPr>
              <w:lastRenderedPageBreak/>
              <w:t>Topic 6: Incorporating Technology</w:t>
            </w:r>
          </w:p>
          <w:p w14:paraId="7850F064" w14:textId="77777777" w:rsidR="00D73EE2" w:rsidRPr="0027182D" w:rsidRDefault="00D73EE2" w:rsidP="00AE424F">
            <w:pPr>
              <w:spacing w:before="2" w:after="2"/>
              <w:rPr>
                <w:rFonts w:ascii="Times New Roman" w:hAnsi="Times New Roman"/>
                <w:sz w:val="22"/>
              </w:rPr>
            </w:pPr>
            <w:r w:rsidRPr="0027182D">
              <w:rPr>
                <w:rFonts w:ascii="Times New Roman" w:hAnsi="Times New Roman"/>
                <w:bCs/>
                <w:sz w:val="22"/>
                <w:szCs w:val="18"/>
              </w:rPr>
              <w:t xml:space="preserve"> for Diverse Learners</w:t>
            </w:r>
          </w:p>
        </w:tc>
        <w:tc>
          <w:tcPr>
            <w:tcW w:w="600" w:type="pct"/>
            <w:tcBorders>
              <w:top w:val="single" w:sz="8" w:space="0" w:color="000000"/>
              <w:left w:val="nil"/>
              <w:bottom w:val="single" w:sz="8" w:space="0" w:color="000000"/>
              <w:right w:val="nil"/>
            </w:tcBorders>
            <w:tcMar>
              <w:top w:w="0" w:type="dxa"/>
              <w:left w:w="0" w:type="dxa"/>
              <w:bottom w:w="0" w:type="dxa"/>
              <w:right w:w="0" w:type="dxa"/>
            </w:tcMar>
          </w:tcPr>
          <w:p w14:paraId="54233359" w14:textId="77777777" w:rsidR="00D73EE2" w:rsidRPr="0027182D" w:rsidRDefault="00D73EE2">
            <w:pPr>
              <w:spacing w:line="276" w:lineRule="auto"/>
              <w:rPr>
                <w:rFonts w:ascii="Times New Roman" w:hAnsi="Times New Roman"/>
                <w:sz w:val="22"/>
              </w:rPr>
            </w:pPr>
          </w:p>
        </w:tc>
        <w:tc>
          <w:tcPr>
            <w:tcW w:w="713" w:type="pct"/>
            <w:tcBorders>
              <w:top w:val="single" w:sz="8" w:space="0" w:color="000000"/>
              <w:left w:val="nil"/>
              <w:bottom w:val="single" w:sz="8" w:space="0" w:color="000000"/>
              <w:right w:val="nil"/>
            </w:tcBorders>
            <w:tcMar>
              <w:top w:w="0" w:type="dxa"/>
              <w:left w:w="0" w:type="dxa"/>
              <w:bottom w:w="0" w:type="dxa"/>
              <w:right w:w="0" w:type="dxa"/>
            </w:tcMar>
          </w:tcPr>
          <w:p w14:paraId="6575C375" w14:textId="77777777" w:rsidR="00D73EE2" w:rsidRPr="0027182D" w:rsidRDefault="00D73EE2">
            <w:pPr>
              <w:spacing w:line="276" w:lineRule="auto"/>
              <w:rPr>
                <w:rFonts w:ascii="Times New Roman" w:hAnsi="Times New Roman"/>
                <w:sz w:val="22"/>
              </w:rPr>
            </w:pPr>
          </w:p>
        </w:tc>
        <w:tc>
          <w:tcPr>
            <w:tcW w:w="1601"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71D84F72" w14:textId="77777777" w:rsidR="00D73EE2" w:rsidRPr="0027182D" w:rsidRDefault="00D73EE2">
            <w:pPr>
              <w:spacing w:before="2" w:after="2"/>
              <w:jc w:val="right"/>
              <w:rPr>
                <w:rFonts w:ascii="Times New Roman" w:hAnsi="Times New Roman"/>
                <w:sz w:val="22"/>
              </w:rPr>
            </w:pPr>
          </w:p>
        </w:tc>
      </w:tr>
      <w:tr w:rsidR="00E17476" w:rsidRPr="0027182D" w14:paraId="3D388D3C" w14:textId="77777777">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EBB90C9"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Explore appropriate applications of assistive instructional and productive technologies for students with exceptionalities and plan for implementation</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CAE6602" w14:textId="77777777" w:rsidR="00D73EE2" w:rsidRPr="0027182D" w:rsidRDefault="00D73EE2">
            <w:pPr>
              <w:spacing w:before="2" w:after="2"/>
              <w:rPr>
                <w:rFonts w:ascii="Times New Roman" w:eastAsia="Verdana" w:hAnsi="Times New Roman" w:cs="Verdana"/>
                <w:bCs/>
                <w:sz w:val="22"/>
                <w:szCs w:val="18"/>
                <w:lang w:val="fr-FR"/>
              </w:rPr>
            </w:pPr>
            <w:r w:rsidRPr="0027182D">
              <w:rPr>
                <w:rFonts w:ascii="Times New Roman" w:eastAsia="Verdana" w:hAnsi="Times New Roman" w:cs="Verdana"/>
                <w:bCs/>
                <w:sz w:val="22"/>
                <w:szCs w:val="18"/>
                <w:lang w:val="fr-FR"/>
              </w:rPr>
              <w:t>TSPC: 1a,  1b</w:t>
            </w:r>
          </w:p>
          <w:p w14:paraId="398C1F49" w14:textId="77777777" w:rsidR="00D73EE2" w:rsidRPr="0027182D" w:rsidRDefault="00D73EE2">
            <w:pPr>
              <w:spacing w:before="2" w:after="2"/>
              <w:rPr>
                <w:rFonts w:ascii="Times New Roman" w:eastAsia="Verdana" w:hAnsi="Times New Roman" w:cs="Verdana"/>
                <w:bCs/>
                <w:sz w:val="22"/>
                <w:szCs w:val="18"/>
                <w:lang w:val="fr-FR"/>
              </w:rPr>
            </w:pPr>
          </w:p>
          <w:p w14:paraId="4F991513" w14:textId="77777777" w:rsidR="00D73EE2" w:rsidRPr="0027182D" w:rsidRDefault="00D73EE2">
            <w:pPr>
              <w:spacing w:before="2" w:after="2"/>
              <w:rPr>
                <w:rFonts w:ascii="Times New Roman" w:eastAsia="Verdana" w:hAnsi="Times New Roman" w:cs="Verdana"/>
                <w:bCs/>
                <w:sz w:val="22"/>
                <w:szCs w:val="18"/>
                <w:lang w:val="fr-FR"/>
              </w:rPr>
            </w:pPr>
            <w:r w:rsidRPr="0027182D">
              <w:rPr>
                <w:rFonts w:ascii="Times New Roman" w:eastAsia="Verdana" w:hAnsi="Times New Roman" w:cs="Verdana"/>
                <w:bCs/>
                <w:sz w:val="22"/>
                <w:szCs w:val="18"/>
                <w:lang w:val="fr-FR"/>
              </w:rPr>
              <w:t>NETS: T2, T4</w:t>
            </w:r>
          </w:p>
          <w:p w14:paraId="3ECA66C6" w14:textId="77777777" w:rsidR="00D73EE2" w:rsidRPr="0027182D" w:rsidRDefault="00D73EE2">
            <w:pPr>
              <w:spacing w:before="2" w:after="2"/>
              <w:rPr>
                <w:rFonts w:ascii="Times New Roman" w:eastAsia="Verdana" w:hAnsi="Times New Roman" w:cs="Verdana"/>
                <w:bCs/>
                <w:sz w:val="22"/>
                <w:szCs w:val="18"/>
                <w:lang w:val="fr-FR"/>
              </w:rPr>
            </w:pPr>
          </w:p>
          <w:p w14:paraId="75D590D8" w14:textId="77777777" w:rsidR="00D73EE2" w:rsidRPr="0027182D" w:rsidRDefault="00D73EE2">
            <w:pPr>
              <w:spacing w:before="2" w:after="2"/>
              <w:rPr>
                <w:rFonts w:ascii="Times New Roman" w:hAnsi="Times New Roman"/>
                <w:sz w:val="22"/>
                <w:lang w:val="fr-FR"/>
              </w:rPr>
            </w:pP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D22A349" w14:textId="77777777" w:rsidR="00D73EE2" w:rsidRPr="002F279F" w:rsidRDefault="00D73EE2">
            <w:pPr>
              <w:spacing w:before="2" w:after="2"/>
              <w:rPr>
                <w:rFonts w:ascii="Times New Roman" w:hAnsi="Times New Roman"/>
                <w:sz w:val="22"/>
              </w:rPr>
            </w:pPr>
            <w:r w:rsidRPr="002F279F">
              <w:rPr>
                <w:rFonts w:ascii="Times New Roman" w:hAnsi="Times New Roman"/>
                <w:sz w:val="22"/>
              </w:rPr>
              <w:t>1.1, 1.2, 3.2</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4DEE1E3" w14:textId="77777777" w:rsidR="00D73EE2" w:rsidRPr="002F279F" w:rsidRDefault="00D73EE2" w:rsidP="00E84C00">
            <w:pPr>
              <w:pStyle w:val="ListParagraph"/>
              <w:numPr>
                <w:ilvl w:val="0"/>
                <w:numId w:val="9"/>
              </w:numPr>
              <w:spacing w:before="2" w:after="2"/>
              <w:rPr>
                <w:rFonts w:ascii="Times New Roman" w:hAnsi="Times New Roman"/>
                <w:sz w:val="22"/>
                <w:szCs w:val="18"/>
              </w:rPr>
            </w:pPr>
            <w:r w:rsidRPr="002F279F">
              <w:rPr>
                <w:rFonts w:ascii="Times New Roman" w:hAnsi="Times New Roman"/>
                <w:sz w:val="22"/>
                <w:szCs w:val="18"/>
              </w:rPr>
              <w:t xml:space="preserve">Technology Activities </w:t>
            </w:r>
          </w:p>
          <w:p w14:paraId="058CAE6A" w14:textId="77777777" w:rsidR="00EB1D1D" w:rsidRPr="004D6869" w:rsidRDefault="008E5686" w:rsidP="00A441DB">
            <w:pPr>
              <w:spacing w:before="2" w:after="2"/>
              <w:rPr>
                <w:rFonts w:ascii="Times New Roman" w:hAnsi="Times New Roman"/>
                <w:i/>
                <w:sz w:val="22"/>
              </w:rPr>
            </w:pPr>
            <w:r w:rsidRPr="004D6869">
              <w:rPr>
                <w:rFonts w:ascii="Times New Roman" w:hAnsi="Times New Roman"/>
                <w:i/>
                <w:sz w:val="22"/>
                <w:szCs w:val="18"/>
              </w:rPr>
              <w:t>L</w:t>
            </w:r>
            <w:r w:rsidR="00D73EE2" w:rsidRPr="004D6869">
              <w:rPr>
                <w:rFonts w:ascii="Times New Roman" w:hAnsi="Times New Roman"/>
                <w:i/>
                <w:sz w:val="22"/>
                <w:szCs w:val="18"/>
              </w:rPr>
              <w:t>esson</w:t>
            </w:r>
            <w:r w:rsidRPr="004D6869">
              <w:rPr>
                <w:rFonts w:ascii="Times New Roman" w:hAnsi="Times New Roman"/>
                <w:i/>
                <w:sz w:val="22"/>
                <w:szCs w:val="18"/>
              </w:rPr>
              <w:t xml:space="preserve"> Plan</w:t>
            </w:r>
            <w:r w:rsidR="00D73EE2" w:rsidRPr="004D6869">
              <w:rPr>
                <w:rFonts w:ascii="Times New Roman" w:hAnsi="Times New Roman"/>
                <w:i/>
                <w:sz w:val="22"/>
                <w:szCs w:val="18"/>
              </w:rPr>
              <w:t xml:space="preserve"> </w:t>
            </w:r>
            <w:r w:rsidRPr="004D6869">
              <w:rPr>
                <w:rFonts w:ascii="Times New Roman" w:hAnsi="Times New Roman"/>
                <w:i/>
                <w:sz w:val="22"/>
                <w:szCs w:val="18"/>
              </w:rPr>
              <w:t>incorporating</w:t>
            </w:r>
            <w:r w:rsidR="00D73EE2" w:rsidRPr="004D6869">
              <w:rPr>
                <w:rFonts w:ascii="Times New Roman" w:hAnsi="Times New Roman"/>
                <w:i/>
                <w:sz w:val="22"/>
                <w:szCs w:val="18"/>
              </w:rPr>
              <w:t xml:space="preserve">  technology for </w:t>
            </w:r>
            <w:r w:rsidRPr="004D6869">
              <w:rPr>
                <w:rFonts w:ascii="Times New Roman" w:hAnsi="Times New Roman"/>
                <w:i/>
                <w:sz w:val="22"/>
                <w:szCs w:val="18"/>
              </w:rPr>
              <w:t xml:space="preserve">IEP/ESL </w:t>
            </w:r>
            <w:r w:rsidR="00375D13" w:rsidRPr="004D6869">
              <w:rPr>
                <w:rFonts w:ascii="Times New Roman" w:hAnsi="Times New Roman"/>
                <w:i/>
                <w:sz w:val="22"/>
                <w:szCs w:val="18"/>
              </w:rPr>
              <w:t xml:space="preserve">  Fall</w:t>
            </w:r>
          </w:p>
          <w:p w14:paraId="010BD009" w14:textId="77777777" w:rsidR="00D73EE2" w:rsidRPr="002F279F" w:rsidRDefault="00EB1D1D" w:rsidP="00E84C00">
            <w:pPr>
              <w:numPr>
                <w:ilvl w:val="0"/>
                <w:numId w:val="9"/>
              </w:numPr>
              <w:spacing w:before="2" w:after="2"/>
              <w:rPr>
                <w:rFonts w:ascii="Times New Roman" w:hAnsi="Times New Roman"/>
                <w:sz w:val="22"/>
              </w:rPr>
            </w:pPr>
            <w:r w:rsidRPr="002F279F">
              <w:rPr>
                <w:rFonts w:ascii="Times New Roman" w:hAnsi="Times New Roman"/>
                <w:sz w:val="22"/>
                <w:szCs w:val="18"/>
              </w:rPr>
              <w:t>Reading Response</w:t>
            </w:r>
          </w:p>
        </w:tc>
      </w:tr>
      <w:tr w:rsidR="00E17476" w:rsidRPr="0027182D" w14:paraId="149F2B39" w14:textId="77777777">
        <w:tc>
          <w:tcPr>
            <w:tcW w:w="2085"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3D8F17D5" w14:textId="77777777" w:rsidR="00D73EE2" w:rsidRPr="0027182D" w:rsidRDefault="00D73EE2" w:rsidP="00AE424F">
            <w:pPr>
              <w:spacing w:before="2" w:after="2"/>
              <w:rPr>
                <w:rFonts w:ascii="Times New Roman" w:hAnsi="Times New Roman"/>
                <w:sz w:val="22"/>
              </w:rPr>
            </w:pPr>
            <w:r w:rsidRPr="0027182D">
              <w:rPr>
                <w:rFonts w:ascii="Times New Roman" w:hAnsi="Times New Roman"/>
                <w:bCs/>
                <w:sz w:val="22"/>
                <w:szCs w:val="18"/>
              </w:rPr>
              <w:t>Topic 7: Planning, Implementation, and Assessment</w:t>
            </w:r>
          </w:p>
        </w:tc>
        <w:tc>
          <w:tcPr>
            <w:tcW w:w="600" w:type="pct"/>
            <w:tcBorders>
              <w:top w:val="single" w:sz="8" w:space="0" w:color="000000"/>
              <w:left w:val="nil"/>
              <w:bottom w:val="single" w:sz="8" w:space="0" w:color="000000"/>
              <w:right w:val="nil"/>
            </w:tcBorders>
            <w:tcMar>
              <w:top w:w="0" w:type="dxa"/>
              <w:left w:w="0" w:type="dxa"/>
              <w:bottom w:w="0" w:type="dxa"/>
              <w:right w:w="0" w:type="dxa"/>
            </w:tcMar>
          </w:tcPr>
          <w:p w14:paraId="35920DF0" w14:textId="77777777" w:rsidR="00D73EE2" w:rsidRPr="0027182D" w:rsidRDefault="00D73EE2">
            <w:pPr>
              <w:spacing w:line="276" w:lineRule="auto"/>
              <w:rPr>
                <w:rFonts w:ascii="Times New Roman" w:hAnsi="Times New Roman"/>
                <w:sz w:val="22"/>
              </w:rPr>
            </w:pPr>
          </w:p>
        </w:tc>
        <w:tc>
          <w:tcPr>
            <w:tcW w:w="713" w:type="pct"/>
            <w:tcBorders>
              <w:top w:val="single" w:sz="8" w:space="0" w:color="000000"/>
              <w:left w:val="nil"/>
              <w:bottom w:val="single" w:sz="8" w:space="0" w:color="000000"/>
              <w:right w:val="nil"/>
            </w:tcBorders>
            <w:tcMar>
              <w:top w:w="0" w:type="dxa"/>
              <w:left w:w="0" w:type="dxa"/>
              <w:bottom w:w="0" w:type="dxa"/>
              <w:right w:w="0" w:type="dxa"/>
            </w:tcMar>
          </w:tcPr>
          <w:p w14:paraId="3F2D7592" w14:textId="77777777" w:rsidR="00D73EE2" w:rsidRPr="0027182D" w:rsidRDefault="00D73EE2">
            <w:pPr>
              <w:spacing w:line="276" w:lineRule="auto"/>
              <w:rPr>
                <w:rFonts w:ascii="Times New Roman" w:hAnsi="Times New Roman"/>
                <w:sz w:val="22"/>
              </w:rPr>
            </w:pPr>
          </w:p>
        </w:tc>
        <w:tc>
          <w:tcPr>
            <w:tcW w:w="1601"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4E044385" w14:textId="77777777" w:rsidR="00D73EE2" w:rsidRPr="0027182D" w:rsidRDefault="00D73EE2">
            <w:pPr>
              <w:spacing w:before="2" w:after="2"/>
              <w:jc w:val="right"/>
              <w:rPr>
                <w:rFonts w:ascii="Times New Roman" w:hAnsi="Times New Roman"/>
                <w:sz w:val="22"/>
              </w:rPr>
            </w:pPr>
          </w:p>
        </w:tc>
      </w:tr>
      <w:tr w:rsidR="00E17476" w:rsidRPr="0027182D" w14:paraId="09CB6E20" w14:textId="77777777">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949DE62"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Use technology to support instructional planning, implementation, and assessment</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1E523AD" w14:textId="77777777" w:rsidR="00D73EE2" w:rsidRPr="0027182D" w:rsidRDefault="00D73EE2">
            <w:pPr>
              <w:spacing w:before="2" w:after="2"/>
              <w:rPr>
                <w:rFonts w:ascii="Times New Roman" w:hAnsi="Times New Roman"/>
                <w:bCs/>
                <w:sz w:val="22"/>
                <w:szCs w:val="18"/>
              </w:rPr>
            </w:pPr>
            <w:r w:rsidRPr="0027182D">
              <w:rPr>
                <w:rFonts w:ascii="Times New Roman" w:hAnsi="Times New Roman"/>
                <w:bCs/>
                <w:sz w:val="22"/>
                <w:szCs w:val="18"/>
              </w:rPr>
              <w:t>TSPC: 3a, 3b</w:t>
            </w:r>
          </w:p>
          <w:p w14:paraId="2E968807" w14:textId="77777777" w:rsidR="00D73EE2" w:rsidRPr="0027182D" w:rsidRDefault="00D73EE2">
            <w:pPr>
              <w:spacing w:before="2" w:after="2"/>
              <w:rPr>
                <w:rFonts w:ascii="Times New Roman" w:hAnsi="Times New Roman"/>
                <w:bCs/>
                <w:sz w:val="22"/>
                <w:szCs w:val="18"/>
              </w:rPr>
            </w:pPr>
          </w:p>
          <w:p w14:paraId="5FED48C3" w14:textId="77777777" w:rsidR="00D73EE2" w:rsidRPr="0027182D" w:rsidRDefault="00D73EE2">
            <w:pPr>
              <w:spacing w:before="2" w:after="2"/>
              <w:rPr>
                <w:rFonts w:ascii="Times New Roman" w:hAnsi="Times New Roman"/>
                <w:bCs/>
                <w:sz w:val="22"/>
                <w:szCs w:val="18"/>
              </w:rPr>
            </w:pPr>
            <w:r w:rsidRPr="0027182D">
              <w:rPr>
                <w:rFonts w:ascii="Times New Roman" w:hAnsi="Times New Roman"/>
                <w:bCs/>
                <w:sz w:val="22"/>
                <w:szCs w:val="18"/>
              </w:rPr>
              <w:t>NETS T2</w:t>
            </w:r>
          </w:p>
          <w:p w14:paraId="2D0D40F9" w14:textId="77777777" w:rsidR="00D73EE2" w:rsidRPr="0027182D" w:rsidRDefault="00D73EE2">
            <w:pPr>
              <w:spacing w:before="2" w:after="2"/>
              <w:rPr>
                <w:rFonts w:ascii="Times New Roman" w:hAnsi="Times New Roman"/>
                <w:bCs/>
                <w:sz w:val="22"/>
                <w:szCs w:val="18"/>
              </w:rPr>
            </w:pPr>
          </w:p>
          <w:p w14:paraId="70826C04" w14:textId="77777777" w:rsidR="00D73EE2" w:rsidRPr="0027182D" w:rsidRDefault="00D73EE2" w:rsidP="00E44779">
            <w:pPr>
              <w:spacing w:before="2" w:after="2"/>
              <w:rPr>
                <w:rFonts w:ascii="Times New Roman" w:hAnsi="Times New Roman"/>
                <w:sz w:val="22"/>
              </w:rPr>
            </w:pPr>
            <w:r w:rsidRPr="0027182D">
              <w:rPr>
                <w:rFonts w:ascii="Times New Roman" w:hAnsi="Times New Roman"/>
                <w:bCs/>
                <w:sz w:val="22"/>
                <w:szCs w:val="18"/>
              </w:rPr>
              <w:t xml:space="preserve"> </w:t>
            </w: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676D44E" w14:textId="77777777" w:rsidR="00D73EE2" w:rsidRPr="0027182D" w:rsidRDefault="00D73EE2">
            <w:pPr>
              <w:spacing w:before="2" w:after="2"/>
              <w:rPr>
                <w:rFonts w:ascii="Times New Roman" w:hAnsi="Times New Roman"/>
                <w:sz w:val="22"/>
              </w:rPr>
            </w:pPr>
            <w:r w:rsidRPr="0027182D">
              <w:rPr>
                <w:rFonts w:ascii="Times New Roman" w:hAnsi="Times New Roman"/>
                <w:sz w:val="22"/>
              </w:rPr>
              <w:t>2.2, 3.1, 3.2</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7BBA21C" w14:textId="1920CB32" w:rsidR="00D73EE2" w:rsidRPr="00994C0A" w:rsidRDefault="00D73EE2" w:rsidP="00994C0A">
            <w:pPr>
              <w:spacing w:before="2" w:after="2"/>
              <w:rPr>
                <w:rFonts w:ascii="Times New Roman" w:hAnsi="Times New Roman"/>
                <w:sz w:val="22"/>
                <w:szCs w:val="18"/>
              </w:rPr>
            </w:pPr>
            <w:r w:rsidRPr="00994C0A">
              <w:rPr>
                <w:rFonts w:ascii="Times New Roman" w:hAnsi="Times New Roman"/>
                <w:sz w:val="22"/>
                <w:szCs w:val="18"/>
              </w:rPr>
              <w:t>Technology Activities</w:t>
            </w:r>
            <w:r w:rsidR="00994C0A" w:rsidRPr="00994C0A">
              <w:rPr>
                <w:rFonts w:ascii="Times New Roman" w:hAnsi="Times New Roman"/>
                <w:sz w:val="22"/>
                <w:szCs w:val="18"/>
              </w:rPr>
              <w:t xml:space="preserve"> </w:t>
            </w:r>
            <w:r w:rsidR="00994C0A" w:rsidRPr="00994C0A">
              <w:rPr>
                <w:rFonts w:ascii="Times New Roman" w:hAnsi="Times New Roman"/>
                <w:b/>
                <w:i/>
                <w:sz w:val="22"/>
                <w:szCs w:val="22"/>
              </w:rPr>
              <w:t>Lesson</w:t>
            </w:r>
            <w:r w:rsidR="00E97FB6">
              <w:rPr>
                <w:rFonts w:ascii="Times New Roman" w:hAnsi="Times New Roman"/>
                <w:b/>
                <w:i/>
                <w:sz w:val="22"/>
                <w:szCs w:val="22"/>
              </w:rPr>
              <w:t xml:space="preserve"> </w:t>
            </w:r>
            <w:r w:rsidR="00994C0A" w:rsidRPr="00994C0A">
              <w:rPr>
                <w:rFonts w:ascii="Times New Roman" w:hAnsi="Times New Roman"/>
                <w:b/>
                <w:i/>
                <w:sz w:val="22"/>
                <w:szCs w:val="22"/>
              </w:rPr>
              <w:t>Plan incorporating technology for instruction and assessment</w:t>
            </w:r>
            <w:r w:rsidRPr="00994C0A">
              <w:rPr>
                <w:rFonts w:ascii="Times New Roman" w:hAnsi="Times New Roman"/>
                <w:sz w:val="22"/>
                <w:szCs w:val="18"/>
              </w:rPr>
              <w:t xml:space="preserve"> </w:t>
            </w:r>
            <w:r w:rsidR="00375D13">
              <w:rPr>
                <w:rFonts w:ascii="Times New Roman" w:hAnsi="Times New Roman"/>
                <w:sz w:val="22"/>
                <w:szCs w:val="18"/>
              </w:rPr>
              <w:t xml:space="preserve"> </w:t>
            </w:r>
          </w:p>
          <w:p w14:paraId="6446C39E" w14:textId="77777777" w:rsidR="00D73EE2" w:rsidRPr="0027182D" w:rsidRDefault="00A441DB" w:rsidP="00E84C00">
            <w:pPr>
              <w:pStyle w:val="ListParagraph"/>
              <w:numPr>
                <w:ilvl w:val="0"/>
                <w:numId w:val="10"/>
              </w:numPr>
              <w:spacing w:before="2" w:after="2"/>
              <w:rPr>
                <w:rFonts w:ascii="Times New Roman" w:hAnsi="Times New Roman"/>
                <w:sz w:val="22"/>
              </w:rPr>
            </w:pPr>
            <w:r>
              <w:rPr>
                <w:rFonts w:ascii="Times New Roman" w:hAnsi="Times New Roman"/>
                <w:sz w:val="22"/>
                <w:szCs w:val="18"/>
              </w:rPr>
              <w:t>Reading Reponse</w:t>
            </w:r>
          </w:p>
        </w:tc>
      </w:tr>
      <w:tr w:rsidR="00E17476" w:rsidRPr="0027182D" w14:paraId="46FC67A5" w14:textId="77777777">
        <w:tc>
          <w:tcPr>
            <w:tcW w:w="2085"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5C4C806A" w14:textId="77777777" w:rsidR="00D73EE2" w:rsidRPr="0027182D" w:rsidRDefault="00D73EE2" w:rsidP="00945612">
            <w:pPr>
              <w:rPr>
                <w:rFonts w:ascii="Times New Roman" w:hAnsi="Times New Roman"/>
                <w:sz w:val="22"/>
              </w:rPr>
            </w:pPr>
            <w:r w:rsidRPr="0027182D">
              <w:rPr>
                <w:rFonts w:ascii="Times New Roman" w:hAnsi="Times New Roman"/>
                <w:bCs/>
                <w:sz w:val="22"/>
                <w:szCs w:val="18"/>
              </w:rPr>
              <w:t>Topic 8:  Becoming Digital Citizens: Ethical, Legal, and Social Issues</w:t>
            </w:r>
          </w:p>
        </w:tc>
        <w:tc>
          <w:tcPr>
            <w:tcW w:w="600" w:type="pct"/>
            <w:tcBorders>
              <w:top w:val="single" w:sz="8" w:space="0" w:color="000000"/>
              <w:left w:val="nil"/>
              <w:bottom w:val="single" w:sz="8" w:space="0" w:color="000000"/>
              <w:right w:val="nil"/>
            </w:tcBorders>
            <w:tcMar>
              <w:top w:w="0" w:type="dxa"/>
              <w:left w:w="0" w:type="dxa"/>
              <w:bottom w:w="0" w:type="dxa"/>
              <w:right w:w="0" w:type="dxa"/>
            </w:tcMar>
          </w:tcPr>
          <w:p w14:paraId="7DE74496" w14:textId="77777777" w:rsidR="00D73EE2" w:rsidRPr="0027182D" w:rsidRDefault="00D73EE2" w:rsidP="00945612">
            <w:pPr>
              <w:spacing w:line="276" w:lineRule="auto"/>
              <w:rPr>
                <w:rFonts w:ascii="Times New Roman" w:hAnsi="Times New Roman"/>
                <w:sz w:val="22"/>
              </w:rPr>
            </w:pPr>
          </w:p>
        </w:tc>
        <w:tc>
          <w:tcPr>
            <w:tcW w:w="713" w:type="pct"/>
            <w:tcBorders>
              <w:top w:val="single" w:sz="8" w:space="0" w:color="000000"/>
              <w:left w:val="nil"/>
              <w:bottom w:val="single" w:sz="8" w:space="0" w:color="000000"/>
              <w:right w:val="nil"/>
            </w:tcBorders>
            <w:tcMar>
              <w:top w:w="0" w:type="dxa"/>
              <w:left w:w="0" w:type="dxa"/>
              <w:bottom w:w="0" w:type="dxa"/>
              <w:right w:w="0" w:type="dxa"/>
            </w:tcMar>
          </w:tcPr>
          <w:p w14:paraId="2C3F25C8" w14:textId="77777777" w:rsidR="00D73EE2" w:rsidRPr="0027182D" w:rsidRDefault="00D73EE2" w:rsidP="00945612">
            <w:pPr>
              <w:spacing w:line="276" w:lineRule="auto"/>
              <w:rPr>
                <w:rFonts w:ascii="Times New Roman" w:hAnsi="Times New Roman"/>
                <w:sz w:val="22"/>
              </w:rPr>
            </w:pPr>
          </w:p>
        </w:tc>
        <w:tc>
          <w:tcPr>
            <w:tcW w:w="1601"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0D9923BB" w14:textId="77777777" w:rsidR="00D73EE2" w:rsidRPr="0027182D" w:rsidRDefault="00D73EE2" w:rsidP="00945612">
            <w:pPr>
              <w:spacing w:line="276" w:lineRule="auto"/>
              <w:rPr>
                <w:rFonts w:ascii="Times New Roman" w:hAnsi="Times New Roman"/>
                <w:sz w:val="22"/>
              </w:rPr>
            </w:pPr>
          </w:p>
        </w:tc>
      </w:tr>
      <w:tr w:rsidR="00E17476" w:rsidRPr="0027182D" w14:paraId="296DE892" w14:textId="77777777">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C20ECF2" w14:textId="77777777" w:rsidR="00D73EE2" w:rsidRPr="0027182D" w:rsidRDefault="00D73EE2">
            <w:pPr>
              <w:rPr>
                <w:rFonts w:ascii="Times New Roman" w:hAnsi="Times New Roman"/>
                <w:sz w:val="22"/>
              </w:rPr>
            </w:pPr>
            <w:r w:rsidRPr="0027182D">
              <w:rPr>
                <w:rFonts w:ascii="Times New Roman" w:hAnsi="Times New Roman"/>
                <w:bCs/>
                <w:sz w:val="22"/>
                <w:szCs w:val="18"/>
              </w:rPr>
              <w:t>Learning Outcome 8.1:  Demonstrate and teach understanding of ethical/legal issues surrounding access</w:t>
            </w:r>
            <w:r w:rsidR="00945612" w:rsidRPr="0027182D">
              <w:rPr>
                <w:rFonts w:ascii="Times New Roman" w:hAnsi="Times New Roman"/>
                <w:bCs/>
                <w:sz w:val="22"/>
                <w:szCs w:val="18"/>
              </w:rPr>
              <w:t xml:space="preserve">, safe, </w:t>
            </w:r>
            <w:r w:rsidRPr="0027182D">
              <w:rPr>
                <w:rFonts w:ascii="Times New Roman" w:hAnsi="Times New Roman"/>
                <w:bCs/>
                <w:sz w:val="22"/>
                <w:szCs w:val="18"/>
              </w:rPr>
              <w:t xml:space="preserve"> and </w:t>
            </w:r>
            <w:r w:rsidR="00945612" w:rsidRPr="0027182D">
              <w:rPr>
                <w:rFonts w:ascii="Times New Roman" w:hAnsi="Times New Roman"/>
                <w:bCs/>
                <w:sz w:val="22"/>
                <w:szCs w:val="18"/>
              </w:rPr>
              <w:t xml:space="preserve">responsible </w:t>
            </w:r>
            <w:r w:rsidRPr="0027182D">
              <w:rPr>
                <w:rFonts w:ascii="Times New Roman" w:hAnsi="Times New Roman"/>
                <w:bCs/>
                <w:sz w:val="22"/>
                <w:szCs w:val="18"/>
              </w:rPr>
              <w:t>use of information</w:t>
            </w:r>
            <w:r w:rsidR="00945612" w:rsidRPr="0027182D">
              <w:rPr>
                <w:rFonts w:ascii="Times New Roman" w:hAnsi="Times New Roman"/>
                <w:bCs/>
                <w:sz w:val="22"/>
                <w:szCs w:val="18"/>
              </w:rPr>
              <w:t xml:space="preserve"> technology</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62EEF1B" w14:textId="77777777" w:rsidR="00D73EE2" w:rsidRPr="0027182D" w:rsidRDefault="00D73EE2">
            <w:pPr>
              <w:rPr>
                <w:rFonts w:ascii="Times New Roman" w:hAnsi="Times New Roman"/>
                <w:bCs/>
                <w:sz w:val="22"/>
                <w:szCs w:val="18"/>
              </w:rPr>
            </w:pPr>
            <w:r w:rsidRPr="0027182D">
              <w:rPr>
                <w:rFonts w:ascii="Times New Roman" w:hAnsi="Times New Roman"/>
                <w:bCs/>
                <w:sz w:val="22"/>
                <w:szCs w:val="18"/>
              </w:rPr>
              <w:t xml:space="preserve">TSPC: </w:t>
            </w:r>
            <w:r w:rsidR="00945612" w:rsidRPr="0027182D">
              <w:rPr>
                <w:rFonts w:ascii="Times New Roman" w:hAnsi="Times New Roman"/>
                <w:bCs/>
                <w:sz w:val="22"/>
                <w:szCs w:val="18"/>
              </w:rPr>
              <w:t xml:space="preserve">1c, </w:t>
            </w:r>
            <w:r w:rsidRPr="0027182D">
              <w:rPr>
                <w:rFonts w:ascii="Times New Roman" w:hAnsi="Times New Roman"/>
                <w:bCs/>
                <w:sz w:val="22"/>
                <w:szCs w:val="18"/>
              </w:rPr>
              <w:t>2b, 4a</w:t>
            </w:r>
          </w:p>
          <w:p w14:paraId="0197CDEE" w14:textId="77777777" w:rsidR="00D73EE2" w:rsidRPr="0027182D" w:rsidRDefault="00D73EE2">
            <w:pPr>
              <w:rPr>
                <w:rFonts w:ascii="Times New Roman" w:hAnsi="Times New Roman"/>
                <w:bCs/>
                <w:sz w:val="22"/>
                <w:szCs w:val="18"/>
              </w:rPr>
            </w:pPr>
          </w:p>
          <w:p w14:paraId="37C3E553" w14:textId="77777777" w:rsidR="00D73EE2" w:rsidRPr="0027182D" w:rsidRDefault="00D73EE2">
            <w:pPr>
              <w:rPr>
                <w:rFonts w:ascii="Times New Roman" w:hAnsi="Times New Roman"/>
                <w:sz w:val="22"/>
              </w:rPr>
            </w:pPr>
            <w:r w:rsidRPr="0027182D">
              <w:rPr>
                <w:rFonts w:ascii="Times New Roman" w:hAnsi="Times New Roman"/>
                <w:bCs/>
                <w:sz w:val="22"/>
                <w:szCs w:val="18"/>
              </w:rPr>
              <w:t>NETS: T4, S5</w:t>
            </w: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1416E07" w14:textId="77777777" w:rsidR="00D73EE2" w:rsidRPr="0027182D" w:rsidRDefault="00D73EE2">
            <w:pPr>
              <w:rPr>
                <w:rFonts w:ascii="Times New Roman" w:hAnsi="Times New Roman"/>
                <w:sz w:val="22"/>
              </w:rPr>
            </w:pPr>
            <w:r w:rsidRPr="0027182D">
              <w:rPr>
                <w:rFonts w:ascii="Times New Roman" w:hAnsi="Times New Roman"/>
                <w:sz w:val="22"/>
              </w:rPr>
              <w:t>2.1, 2.2 3.1</w:t>
            </w:r>
            <w:r w:rsidR="00945612" w:rsidRPr="0027182D">
              <w:rPr>
                <w:rFonts w:ascii="Times New Roman" w:hAnsi="Times New Roman"/>
                <w:sz w:val="22"/>
              </w:rPr>
              <w:t>, 3.2</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626F5C8" w14:textId="77777777" w:rsidR="00D73EE2" w:rsidRPr="003C0BE6" w:rsidRDefault="00D73EE2" w:rsidP="00E84C00">
            <w:pPr>
              <w:pStyle w:val="ListParagraph"/>
              <w:numPr>
                <w:ilvl w:val="0"/>
                <w:numId w:val="9"/>
              </w:numPr>
              <w:spacing w:before="2" w:after="2"/>
              <w:rPr>
                <w:rFonts w:ascii="Times New Roman" w:hAnsi="Times New Roman"/>
                <w:sz w:val="22"/>
                <w:szCs w:val="18"/>
              </w:rPr>
            </w:pPr>
            <w:r w:rsidRPr="003C0BE6">
              <w:rPr>
                <w:rFonts w:ascii="Times New Roman" w:hAnsi="Times New Roman"/>
                <w:sz w:val="22"/>
                <w:szCs w:val="18"/>
              </w:rPr>
              <w:t xml:space="preserve">Technology Activities </w:t>
            </w:r>
          </w:p>
          <w:p w14:paraId="4FAFE195" w14:textId="559C1E0B" w:rsidR="00D73EE2" w:rsidRPr="00A8461F" w:rsidRDefault="00A8461F" w:rsidP="003C0BE6">
            <w:pPr>
              <w:rPr>
                <w:rFonts w:ascii="Times New Roman" w:hAnsi="Times New Roman"/>
                <w:b/>
                <w:i/>
                <w:sz w:val="22"/>
              </w:rPr>
            </w:pPr>
            <w:r w:rsidRPr="00A8461F">
              <w:rPr>
                <w:rFonts w:ascii="Times New Roman" w:hAnsi="Times New Roman"/>
                <w:b/>
                <w:i/>
                <w:sz w:val="22"/>
                <w:szCs w:val="18"/>
              </w:rPr>
              <w:t>Safe and Responsible Internet Use</w:t>
            </w:r>
            <w:r w:rsidR="00EB3F05">
              <w:rPr>
                <w:rFonts w:ascii="Times New Roman" w:hAnsi="Times New Roman"/>
                <w:b/>
                <w:i/>
                <w:sz w:val="22"/>
                <w:szCs w:val="18"/>
              </w:rPr>
              <w:t xml:space="preserve"> Plan</w:t>
            </w:r>
            <w:r w:rsidR="00375D13">
              <w:rPr>
                <w:rFonts w:ascii="Times New Roman" w:hAnsi="Times New Roman"/>
                <w:b/>
                <w:i/>
                <w:sz w:val="22"/>
                <w:szCs w:val="18"/>
              </w:rPr>
              <w:t xml:space="preserve">  </w:t>
            </w:r>
          </w:p>
        </w:tc>
      </w:tr>
    </w:tbl>
    <w:p w14:paraId="788001E7" w14:textId="77777777" w:rsidR="00D73EE2" w:rsidRPr="0027182D" w:rsidRDefault="00D73EE2" w:rsidP="00D73EE2">
      <w:pPr>
        <w:rPr>
          <w:rFonts w:ascii="Times New Roman" w:hAnsi="Times New Roman"/>
          <w:sz w:val="22"/>
        </w:rPr>
      </w:pPr>
      <w:r w:rsidRPr="0027182D">
        <w:rPr>
          <w:rFonts w:ascii="Times New Roman" w:hAnsi="Times New Roman"/>
          <w:sz w:val="22"/>
          <w:szCs w:val="18"/>
        </w:rPr>
        <w:t>* NETS: National Education Technology Standards</w:t>
      </w:r>
    </w:p>
    <w:p w14:paraId="61D5E517" w14:textId="77777777" w:rsidR="00D73EE2" w:rsidRDefault="00D73EE2" w:rsidP="00D73EE2"/>
    <w:p w14:paraId="65C28C07" w14:textId="77777777" w:rsidR="00D73EE2" w:rsidRDefault="00D73EE2" w:rsidP="00D73EE2">
      <w:pPr>
        <w:rPr>
          <w:b/>
        </w:rPr>
      </w:pPr>
      <w:r>
        <w:rPr>
          <w:b/>
        </w:rPr>
        <w:t>TSPC Standards Addressed in This Course</w:t>
      </w:r>
    </w:p>
    <w:p w14:paraId="7382DF3A" w14:textId="77777777" w:rsidR="00D73EE2" w:rsidRPr="00387510" w:rsidRDefault="00D51F95" w:rsidP="00D73EE2">
      <w:pPr>
        <w:rPr>
          <w:b/>
        </w:rPr>
      </w:pPr>
      <w:r w:rsidRPr="00387510">
        <w:rPr>
          <w:b/>
          <w:i/>
        </w:rPr>
        <w:t xml:space="preserve"> </w:t>
      </w:r>
      <w:r w:rsidR="00D73EE2" w:rsidRPr="00387510">
        <w:rPr>
          <w:b/>
          <w:i/>
        </w:rPr>
        <w:t>(1) The Learner and Learning</w:t>
      </w:r>
      <w:r w:rsidR="00D73EE2" w:rsidRPr="00387510">
        <w:rPr>
          <w:b/>
        </w:rPr>
        <w:t>:</w:t>
      </w:r>
    </w:p>
    <w:p w14:paraId="7EBAA97B" w14:textId="77777777" w:rsidR="00D73EE2" w:rsidRDefault="00D73EE2" w:rsidP="00D73EE2">
      <w:pPr>
        <w:rPr>
          <w:color w:val="221E1F"/>
        </w:rPr>
      </w:pPr>
      <w:r w:rsidRPr="00387510">
        <w:rPr>
          <w:u w:val="single"/>
        </w:rPr>
        <w:t>(a)</w:t>
      </w:r>
      <w:r w:rsidRPr="00387510">
        <w:rPr>
          <w:color w:val="221E1F"/>
          <w:u w:val="single"/>
        </w:rPr>
        <w:t xml:space="preserve"> Learner Development</w:t>
      </w:r>
      <w:r w:rsidRPr="00387510">
        <w:rPr>
          <w:color w:val="221E1F"/>
        </w:rPr>
        <w:t>: The teacher understands how children learn, grow and develop, recognizing that patterns of learning and development vary individually within and across the cognitive, linguistic, social, emotional, and physical areas, and designs and implements developmentally appropriate and challenging learning experiences. [InTASC Standard #1]</w:t>
      </w:r>
    </w:p>
    <w:p w14:paraId="5A04C5CC" w14:textId="77777777" w:rsidR="00D73EE2" w:rsidRPr="00387510" w:rsidRDefault="00CE2A57" w:rsidP="00D73EE2">
      <w:pPr>
        <w:rPr>
          <w:color w:val="221E1F"/>
        </w:rPr>
      </w:pPr>
      <w:r w:rsidRPr="00387510">
        <w:rPr>
          <w:color w:val="221E1F"/>
          <w:u w:val="single"/>
        </w:rPr>
        <w:t xml:space="preserve"> </w:t>
      </w:r>
      <w:r w:rsidR="00D73EE2" w:rsidRPr="00387510">
        <w:rPr>
          <w:color w:val="221E1F"/>
          <w:u w:val="single"/>
        </w:rPr>
        <w:t>(b) Learning Differences</w:t>
      </w:r>
      <w:r w:rsidR="00D73EE2" w:rsidRPr="00387510">
        <w:rPr>
          <w:color w:val="221E1F"/>
        </w:rPr>
        <w:t>: The teacher uses understanding of individual differences and diverse cultures and communities to ensure inclusive learning environments that enable each learner to meet high standards. [InTASC Standard #2]</w:t>
      </w:r>
    </w:p>
    <w:p w14:paraId="04251587" w14:textId="77777777" w:rsidR="00D73EE2" w:rsidRPr="00387510" w:rsidRDefault="00CE2A57" w:rsidP="00D73EE2">
      <w:pPr>
        <w:rPr>
          <w:color w:val="221E1F"/>
        </w:rPr>
      </w:pPr>
      <w:r w:rsidRPr="00387510">
        <w:rPr>
          <w:color w:val="221E1F"/>
          <w:u w:val="single"/>
        </w:rPr>
        <w:t xml:space="preserve"> </w:t>
      </w:r>
      <w:r w:rsidR="00D73EE2" w:rsidRPr="00387510">
        <w:rPr>
          <w:color w:val="221E1F"/>
          <w:u w:val="single"/>
        </w:rPr>
        <w:t>(c) Learning Environments</w:t>
      </w:r>
      <w:r w:rsidR="00D73EE2" w:rsidRPr="00387510">
        <w:rPr>
          <w:color w:val="221E1F"/>
        </w:rPr>
        <w:t>: The teacher works with others to create environments that support individual and collaborative learning, and that encourage positive social interaction, active engagement in learning, and self motivation. [InTASC Standard #3]</w:t>
      </w:r>
    </w:p>
    <w:p w14:paraId="1DB79D88" w14:textId="77777777" w:rsidR="00D73EE2" w:rsidRPr="00387510" w:rsidRDefault="00D73EE2" w:rsidP="00D73EE2">
      <w:pPr>
        <w:rPr>
          <w:b/>
          <w:i/>
          <w:color w:val="221E1F"/>
        </w:rPr>
      </w:pPr>
      <w:r w:rsidRPr="00387510">
        <w:rPr>
          <w:b/>
          <w:i/>
          <w:color w:val="221E1F"/>
        </w:rPr>
        <w:t>(2) Content</w:t>
      </w:r>
    </w:p>
    <w:p w14:paraId="28233ACE" w14:textId="77777777" w:rsidR="00D73EE2" w:rsidRPr="00387510" w:rsidRDefault="00D73EE2" w:rsidP="00D73EE2">
      <w:pPr>
        <w:rPr>
          <w:color w:val="221E1F"/>
        </w:rPr>
      </w:pPr>
      <w:r w:rsidRPr="00387510">
        <w:rPr>
          <w:color w:val="221E1F"/>
          <w:u w:val="single"/>
        </w:rPr>
        <w:t>(b) Application of Content</w:t>
      </w:r>
      <w:r w:rsidRPr="00387510">
        <w:rPr>
          <w:color w:val="221E1F"/>
        </w:rPr>
        <w:t>: The teacher understands how to connect concepts and use differing perspectives to engage learners in critical thinking, creativity, and collaborative problem solving related to authentic local and global issues. [InTASC Standard #5]</w:t>
      </w:r>
    </w:p>
    <w:p w14:paraId="6A93C6DA" w14:textId="77777777" w:rsidR="00D73EE2" w:rsidRPr="00387510" w:rsidRDefault="00CE2A57" w:rsidP="00D73EE2">
      <w:pPr>
        <w:rPr>
          <w:b/>
          <w:i/>
          <w:color w:val="221E1F"/>
        </w:rPr>
      </w:pPr>
      <w:r w:rsidRPr="00387510">
        <w:rPr>
          <w:b/>
          <w:i/>
          <w:color w:val="221E1F"/>
        </w:rPr>
        <w:t xml:space="preserve"> </w:t>
      </w:r>
      <w:r w:rsidR="00D73EE2" w:rsidRPr="00387510">
        <w:rPr>
          <w:b/>
          <w:i/>
          <w:color w:val="221E1F"/>
        </w:rPr>
        <w:t>(3) Instructional Practice</w:t>
      </w:r>
    </w:p>
    <w:p w14:paraId="4240871E" w14:textId="77777777" w:rsidR="00D73EE2" w:rsidRPr="00387510" w:rsidRDefault="00D73EE2" w:rsidP="00D73EE2">
      <w:pPr>
        <w:rPr>
          <w:color w:val="221E1F"/>
        </w:rPr>
      </w:pPr>
      <w:r w:rsidRPr="00387510">
        <w:rPr>
          <w:color w:val="221E1F"/>
          <w:u w:val="single"/>
        </w:rPr>
        <w:t>(a) Assessment</w:t>
      </w:r>
      <w:r w:rsidRPr="00387510">
        <w:rPr>
          <w:color w:val="221E1F"/>
        </w:rPr>
        <w:t>: The teacher understands and uses multiple methods of assessment to engage learners in their own growth, to monitor learner progress, and to guide the teacher’s and learner’s decision making. [InTASC Standard #6]</w:t>
      </w:r>
    </w:p>
    <w:p w14:paraId="408C4F48" w14:textId="77777777" w:rsidR="00D73EE2" w:rsidRPr="00387510" w:rsidRDefault="00CE2A57" w:rsidP="00D73EE2">
      <w:pPr>
        <w:rPr>
          <w:color w:val="221E1F"/>
        </w:rPr>
      </w:pPr>
      <w:r w:rsidRPr="00387510">
        <w:rPr>
          <w:color w:val="221E1F"/>
          <w:u w:val="single"/>
        </w:rPr>
        <w:lastRenderedPageBreak/>
        <w:t xml:space="preserve"> </w:t>
      </w:r>
      <w:r w:rsidR="00D73EE2" w:rsidRPr="00387510">
        <w:rPr>
          <w:color w:val="221E1F"/>
          <w:u w:val="single"/>
        </w:rPr>
        <w:t>(b) Planning for Instruction</w:t>
      </w:r>
      <w:r w:rsidR="00D73EE2" w:rsidRPr="00387510">
        <w:rPr>
          <w:color w:val="221E1F"/>
        </w:rPr>
        <w:t>: The teacher plans instruction that supports every student in meeting rigorous learning goals by drawing upon knowledge of content areas, curriculum, cross-disciplinary skills and pedagogy, as well as learners and the community context. [InTASC Standard #7]</w:t>
      </w:r>
    </w:p>
    <w:p w14:paraId="61CA5EA3" w14:textId="77777777" w:rsidR="00D73EE2" w:rsidRPr="00387510" w:rsidRDefault="00CE2A57" w:rsidP="00D73EE2">
      <w:pPr>
        <w:rPr>
          <w:color w:val="221E1F"/>
        </w:rPr>
      </w:pPr>
      <w:r w:rsidRPr="00387510">
        <w:rPr>
          <w:color w:val="221E1F"/>
          <w:u w:val="single"/>
        </w:rPr>
        <w:t xml:space="preserve"> </w:t>
      </w:r>
      <w:r w:rsidR="00D73EE2" w:rsidRPr="00387510">
        <w:rPr>
          <w:color w:val="221E1F"/>
          <w:u w:val="single"/>
        </w:rPr>
        <w:t>(c) Instructional Strategies</w:t>
      </w:r>
      <w:r w:rsidR="00D73EE2" w:rsidRPr="00387510">
        <w:rPr>
          <w:color w:val="221E1F"/>
        </w:rPr>
        <w:t>: The teacher understands and uses a variety of instructional strategies to encourage learners to develop deep understanding of content areas and their connections, and to build skills to apply knowledge in meaningful ways. [InTASC Standard #8]</w:t>
      </w:r>
    </w:p>
    <w:p w14:paraId="2B9D791E" w14:textId="77777777" w:rsidR="00D73EE2" w:rsidRPr="00387510" w:rsidRDefault="00CE2A57" w:rsidP="00D73EE2">
      <w:pPr>
        <w:rPr>
          <w:b/>
          <w:i/>
          <w:color w:val="221E1F"/>
        </w:rPr>
      </w:pPr>
      <w:r w:rsidRPr="00387510">
        <w:rPr>
          <w:b/>
          <w:i/>
          <w:color w:val="221E1F"/>
        </w:rPr>
        <w:t xml:space="preserve"> </w:t>
      </w:r>
      <w:r w:rsidR="00D73EE2" w:rsidRPr="00387510">
        <w:rPr>
          <w:b/>
          <w:i/>
          <w:color w:val="221E1F"/>
        </w:rPr>
        <w:t>(4) Professional Responsibility</w:t>
      </w:r>
    </w:p>
    <w:p w14:paraId="533C4EEF" w14:textId="77777777" w:rsidR="00D73EE2" w:rsidRPr="00387510" w:rsidRDefault="00D73EE2" w:rsidP="00D73EE2">
      <w:pPr>
        <w:rPr>
          <w:color w:val="221E1F"/>
        </w:rPr>
      </w:pPr>
      <w:r w:rsidRPr="00387510">
        <w:rPr>
          <w:color w:val="221E1F"/>
          <w:u w:val="single"/>
        </w:rPr>
        <w:t>(a) Professional Learning and Ethical Practice</w:t>
      </w:r>
      <w:r w:rsidRPr="00387510">
        <w:rPr>
          <w:color w:val="221E1F"/>
        </w:rPr>
        <w:t>: The teacher engages in ongoing professional learning and uses evidence to continually evaluate his/her practice, particularly the effects of his/her choices and actions on others (learners, families, other professionals, and the community), and adapts practice to meet the needs of each learner. [InTASC Standard #9]</w:t>
      </w:r>
    </w:p>
    <w:p w14:paraId="4BAD1B43" w14:textId="77777777" w:rsidR="00D73EE2" w:rsidRDefault="00D73EE2" w:rsidP="00D73EE2">
      <w:pPr>
        <w:rPr>
          <w:b/>
        </w:rPr>
      </w:pPr>
    </w:p>
    <w:p w14:paraId="4AFBBD85" w14:textId="77777777" w:rsidR="00D73EE2" w:rsidRPr="002546AA" w:rsidRDefault="00D73EE2" w:rsidP="00D73EE2">
      <w:pPr>
        <w:rPr>
          <w:b/>
        </w:rPr>
      </w:pPr>
      <w:r>
        <w:rPr>
          <w:b/>
        </w:rPr>
        <w:t>Other Professional Standards: National Education Technology Standards</w:t>
      </w:r>
    </w:p>
    <w:p w14:paraId="36A26B89" w14:textId="77777777" w:rsidR="00D73EE2" w:rsidRDefault="00D73EE2" w:rsidP="00D73EE2">
      <w:pPr>
        <w:rPr>
          <w:szCs w:val="18"/>
        </w:rPr>
      </w:pPr>
      <w:r w:rsidRPr="006C5EAD">
        <w:rPr>
          <w:szCs w:val="18"/>
        </w:rPr>
        <w:t xml:space="preserve">NETS-S 1. Creativity and Innovation  </w:t>
      </w:r>
    </w:p>
    <w:p w14:paraId="100446E8" w14:textId="77777777" w:rsidR="00D73EE2" w:rsidRDefault="00D73EE2" w:rsidP="00D73EE2">
      <w:r w:rsidRPr="006C5EAD">
        <w:rPr>
          <w:szCs w:val="18"/>
        </w:rPr>
        <w:t>b. create original works as a means of personal or group expression</w:t>
      </w:r>
    </w:p>
    <w:p w14:paraId="0F20E77C" w14:textId="77777777" w:rsidR="00D73EE2" w:rsidRDefault="00D73EE2" w:rsidP="00D73EE2">
      <w:pPr>
        <w:rPr>
          <w:szCs w:val="18"/>
        </w:rPr>
      </w:pPr>
      <w:r w:rsidRPr="006C5EAD">
        <w:rPr>
          <w:szCs w:val="18"/>
        </w:rPr>
        <w:t xml:space="preserve">NETS-S 4. Critical Thinking, Problem Solving, and Decision Making  </w:t>
      </w:r>
    </w:p>
    <w:p w14:paraId="7C5D322C" w14:textId="77777777" w:rsidR="00D73EE2" w:rsidRDefault="00D73EE2" w:rsidP="00D73EE2">
      <w:pPr>
        <w:rPr>
          <w:szCs w:val="18"/>
        </w:rPr>
      </w:pPr>
      <w:r w:rsidRPr="006C5EAD">
        <w:rPr>
          <w:szCs w:val="18"/>
        </w:rPr>
        <w:t xml:space="preserve">a. identify and define authentic problems and significant questions for investigation </w:t>
      </w:r>
    </w:p>
    <w:p w14:paraId="1E5AAFAF" w14:textId="77777777" w:rsidR="00D73EE2" w:rsidRDefault="00D73EE2" w:rsidP="00D73EE2">
      <w:r w:rsidRPr="006C5EAD">
        <w:rPr>
          <w:szCs w:val="18"/>
        </w:rPr>
        <w:t xml:space="preserve">b. plan and manage activities to develop a solution or complete a project c. collect and analyze data to identify solutions and/or make informed decisions d. use multiple processes and diverse perspectives to explore alternative solutions         </w:t>
      </w:r>
    </w:p>
    <w:p w14:paraId="18127D0E" w14:textId="77777777" w:rsidR="00D73EE2" w:rsidRDefault="00D73EE2" w:rsidP="00D73EE2">
      <w:pPr>
        <w:spacing w:before="2" w:after="2"/>
        <w:rPr>
          <w:szCs w:val="18"/>
        </w:rPr>
      </w:pPr>
      <w:r w:rsidRPr="003411DF">
        <w:rPr>
          <w:szCs w:val="18"/>
        </w:rPr>
        <w:t>NETS-S 5  Digital Citizenship a. advocate and practice safe, legal, and responsible use of information and technology</w:t>
      </w:r>
    </w:p>
    <w:p w14:paraId="18544992" w14:textId="77777777" w:rsidR="00D73EE2" w:rsidRDefault="00D73EE2" w:rsidP="00D73EE2">
      <w:pPr>
        <w:spacing w:before="2" w:after="2"/>
        <w:rPr>
          <w:szCs w:val="18"/>
        </w:rPr>
      </w:pPr>
      <w:r w:rsidRPr="006C5EAD">
        <w:rPr>
          <w:szCs w:val="18"/>
        </w:rPr>
        <w:t xml:space="preserve">NETS-T  2. Design and Develop Digital-Age Learning Experiences and Assessments  </w:t>
      </w:r>
    </w:p>
    <w:p w14:paraId="74972474" w14:textId="77777777" w:rsidR="00D73EE2" w:rsidRDefault="00D73EE2" w:rsidP="00D73EE2">
      <w:pPr>
        <w:spacing w:before="2" w:after="2"/>
        <w:rPr>
          <w:szCs w:val="18"/>
        </w:rPr>
      </w:pPr>
      <w:r w:rsidRPr="006C5EAD">
        <w:rPr>
          <w:szCs w:val="18"/>
        </w:rPr>
        <w:t xml:space="preserve">a. design or adapt relevant learning experiences that incorporate digital tools and resources to promote student learning and creativity  </w:t>
      </w:r>
    </w:p>
    <w:p w14:paraId="655E5BBE" w14:textId="77777777" w:rsidR="00D73EE2" w:rsidRDefault="00D73EE2" w:rsidP="00D73EE2">
      <w:pPr>
        <w:spacing w:before="2" w:after="2"/>
        <w:rPr>
          <w:szCs w:val="18"/>
        </w:rPr>
      </w:pPr>
      <w:r w:rsidRPr="006C5EAD">
        <w:rPr>
          <w:szCs w:val="18"/>
        </w:rPr>
        <w:t xml:space="preserve">NETS-T-3 Model Digital-Age Work and Learning. </w:t>
      </w:r>
    </w:p>
    <w:p w14:paraId="6FF26D8C" w14:textId="77777777" w:rsidR="00D73EE2" w:rsidRPr="006C5EAD" w:rsidRDefault="00D73EE2" w:rsidP="00D73EE2">
      <w:pPr>
        <w:spacing w:before="2" w:after="2"/>
        <w:rPr>
          <w:szCs w:val="18"/>
        </w:rPr>
      </w:pPr>
      <w:r w:rsidRPr="006C5EAD">
        <w:rPr>
          <w:szCs w:val="18"/>
        </w:rPr>
        <w:t xml:space="preserve">c. communicate relevant information and ideas effectively to students, parents, and peers using digital tools and resources    </w:t>
      </w:r>
    </w:p>
    <w:p w14:paraId="426198C8" w14:textId="77777777" w:rsidR="00D73EE2" w:rsidRDefault="00D73EE2" w:rsidP="00D73EE2">
      <w:pPr>
        <w:rPr>
          <w:szCs w:val="18"/>
        </w:rPr>
      </w:pPr>
      <w:r w:rsidRPr="006C5EAD">
        <w:rPr>
          <w:szCs w:val="18"/>
        </w:rPr>
        <w:t xml:space="preserve">NETS-T 4. Promote and Model Digital Citizenship and Responsibility </w:t>
      </w:r>
    </w:p>
    <w:p w14:paraId="352F137D" w14:textId="77777777" w:rsidR="00D73EE2" w:rsidRDefault="00D73EE2" w:rsidP="00D73EE2">
      <w:r w:rsidRPr="006C5EAD">
        <w:rPr>
          <w:szCs w:val="18"/>
        </w:rPr>
        <w:t>b. address the diverse needs of all learners by using learner-centered strategies and providing equitable access to appropriate digital tools and resources</w:t>
      </w:r>
    </w:p>
    <w:p w14:paraId="6A0B6C4A" w14:textId="77777777" w:rsidR="00CE2A57" w:rsidRDefault="00CE2A57" w:rsidP="00D73EE2">
      <w:pPr>
        <w:rPr>
          <w:b/>
          <w:bCs/>
          <w:szCs w:val="22"/>
        </w:rPr>
      </w:pPr>
    </w:p>
    <w:p w14:paraId="53463078" w14:textId="77777777" w:rsidR="004C52B2" w:rsidRDefault="004C52B2">
      <w:pPr>
        <w:rPr>
          <w:b/>
          <w:bCs/>
          <w:szCs w:val="22"/>
        </w:rPr>
      </w:pPr>
      <w:r>
        <w:rPr>
          <w:b/>
          <w:bCs/>
          <w:szCs w:val="22"/>
        </w:rPr>
        <w:br w:type="page"/>
      </w:r>
    </w:p>
    <w:p w14:paraId="46BE406A" w14:textId="77777777" w:rsidR="00CE2A57" w:rsidRDefault="00CE2A57" w:rsidP="00D73EE2">
      <w:pPr>
        <w:rPr>
          <w:b/>
          <w:bCs/>
          <w:szCs w:val="22"/>
        </w:rPr>
      </w:pPr>
    </w:p>
    <w:p w14:paraId="0BB9EDAA" w14:textId="77777777" w:rsidR="00D73EE2" w:rsidRPr="006C5EAD" w:rsidRDefault="00D73EE2" w:rsidP="00D73EE2">
      <w:pPr>
        <w:rPr>
          <w:b/>
          <w:bCs/>
          <w:szCs w:val="22"/>
        </w:rPr>
      </w:pPr>
      <w:r w:rsidRPr="006C5EAD">
        <w:rPr>
          <w:b/>
          <w:bCs/>
          <w:szCs w:val="22"/>
        </w:rPr>
        <w:t>Course Schedule</w:t>
      </w:r>
      <w:r w:rsidR="00D51F95">
        <w:rPr>
          <w:b/>
          <w:bCs/>
          <w:szCs w:val="22"/>
        </w:rPr>
        <w:t xml:space="preserve"> </w:t>
      </w:r>
    </w:p>
    <w:tbl>
      <w:tblPr>
        <w:tblW w:w="5409" w:type="pct"/>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7"/>
        <w:gridCol w:w="4138"/>
        <w:gridCol w:w="4463"/>
      </w:tblGrid>
      <w:tr w:rsidR="004C52B2" w:rsidRPr="00E17476" w14:paraId="04311DFC" w14:textId="77777777" w:rsidTr="004E36FD">
        <w:tc>
          <w:tcPr>
            <w:tcW w:w="7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6DF4D59" w14:textId="77777777" w:rsidR="004C52B2" w:rsidRPr="00E17476" w:rsidRDefault="004C52B2" w:rsidP="00E44779">
            <w:pPr>
              <w:jc w:val="center"/>
              <w:rPr>
                <w:rFonts w:ascii="Times New Roman" w:hAnsi="Times New Roman"/>
                <w:sz w:val="22"/>
                <w:szCs w:val="22"/>
              </w:rPr>
            </w:pPr>
            <w:r w:rsidRPr="00E17476">
              <w:rPr>
                <w:rFonts w:ascii="Times New Roman" w:hAnsi="Times New Roman"/>
                <w:sz w:val="22"/>
                <w:szCs w:val="22"/>
              </w:rPr>
              <w:t>Session</w:t>
            </w:r>
          </w:p>
        </w:tc>
        <w:tc>
          <w:tcPr>
            <w:tcW w:w="41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FA7512E" w14:textId="77777777" w:rsidR="004C52B2" w:rsidRPr="00E17476" w:rsidRDefault="004C52B2" w:rsidP="00E44779">
            <w:pPr>
              <w:rPr>
                <w:rFonts w:ascii="Times New Roman" w:hAnsi="Times New Roman"/>
                <w:sz w:val="22"/>
                <w:szCs w:val="22"/>
              </w:rPr>
            </w:pPr>
            <w:r w:rsidRPr="00E17476">
              <w:rPr>
                <w:rFonts w:ascii="Times New Roman" w:hAnsi="Times New Roman"/>
                <w:sz w:val="22"/>
                <w:szCs w:val="22"/>
              </w:rPr>
              <w:t>Topics</w:t>
            </w:r>
          </w:p>
        </w:tc>
        <w:tc>
          <w:tcPr>
            <w:tcW w:w="44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0E249AD" w14:textId="77777777" w:rsidR="004C52B2" w:rsidRPr="00E17476" w:rsidRDefault="004C52B2" w:rsidP="00E44779">
            <w:pPr>
              <w:rPr>
                <w:rFonts w:ascii="Times New Roman" w:hAnsi="Times New Roman"/>
                <w:sz w:val="22"/>
                <w:szCs w:val="22"/>
              </w:rPr>
            </w:pPr>
            <w:r w:rsidRPr="00E17476">
              <w:rPr>
                <w:rFonts w:ascii="Times New Roman" w:hAnsi="Times New Roman"/>
                <w:sz w:val="22"/>
                <w:szCs w:val="22"/>
              </w:rPr>
              <w:t xml:space="preserve">Assignments Due at </w:t>
            </w:r>
            <w:r w:rsidRPr="00020A63">
              <w:rPr>
                <w:rFonts w:ascii="Times New Roman" w:hAnsi="Times New Roman"/>
                <w:b/>
                <w:sz w:val="22"/>
                <w:szCs w:val="22"/>
              </w:rPr>
              <w:t>Beginning of Class</w:t>
            </w:r>
          </w:p>
        </w:tc>
      </w:tr>
      <w:tr w:rsidR="004C52B2" w:rsidRPr="00E17476" w14:paraId="55B7DF2D" w14:textId="77777777" w:rsidTr="004E36FD">
        <w:tc>
          <w:tcPr>
            <w:tcW w:w="7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B57FF7F" w14:textId="0E553ACE" w:rsidR="004C52B2" w:rsidRPr="00E17476" w:rsidRDefault="004C52B2" w:rsidP="00E44779">
            <w:pPr>
              <w:jc w:val="center"/>
              <w:rPr>
                <w:rFonts w:ascii="Times New Roman" w:hAnsi="Times New Roman"/>
                <w:sz w:val="22"/>
                <w:szCs w:val="22"/>
              </w:rPr>
            </w:pPr>
          </w:p>
          <w:p w14:paraId="449474E4" w14:textId="77777777" w:rsidR="00E84C00" w:rsidRDefault="00E84C00" w:rsidP="00E44779">
            <w:pPr>
              <w:jc w:val="center"/>
              <w:rPr>
                <w:rFonts w:ascii="Times New Roman" w:hAnsi="Times New Roman"/>
                <w:sz w:val="22"/>
                <w:szCs w:val="22"/>
              </w:rPr>
            </w:pPr>
            <w:r>
              <w:rPr>
                <w:rFonts w:ascii="Times New Roman" w:hAnsi="Times New Roman"/>
                <w:sz w:val="22"/>
                <w:szCs w:val="22"/>
              </w:rPr>
              <w:t>Thur</w:t>
            </w:r>
          </w:p>
          <w:p w14:paraId="29F1A441" w14:textId="038FF41B" w:rsidR="004C52B2" w:rsidRPr="00E17476" w:rsidRDefault="00F9636A" w:rsidP="00E44779">
            <w:pPr>
              <w:jc w:val="center"/>
              <w:rPr>
                <w:rFonts w:ascii="Times New Roman" w:hAnsi="Times New Roman"/>
                <w:sz w:val="22"/>
                <w:szCs w:val="22"/>
              </w:rPr>
            </w:pPr>
            <w:r>
              <w:rPr>
                <w:rFonts w:ascii="Times New Roman" w:hAnsi="Times New Roman"/>
                <w:sz w:val="22"/>
                <w:szCs w:val="22"/>
              </w:rPr>
              <w:t>7/25</w:t>
            </w:r>
          </w:p>
        </w:tc>
        <w:tc>
          <w:tcPr>
            <w:tcW w:w="41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637289B" w14:textId="77777777" w:rsidR="004C52B2" w:rsidRPr="00796680" w:rsidRDefault="004C52B2" w:rsidP="00E44779">
            <w:pPr>
              <w:rPr>
                <w:rFonts w:ascii="Times New Roman" w:hAnsi="Times New Roman"/>
                <w:b/>
                <w:sz w:val="22"/>
                <w:szCs w:val="22"/>
              </w:rPr>
            </w:pPr>
            <w:r w:rsidRPr="00796680">
              <w:rPr>
                <w:rFonts w:ascii="Times New Roman" w:hAnsi="Times New Roman"/>
                <w:b/>
                <w:sz w:val="22"/>
                <w:szCs w:val="22"/>
              </w:rPr>
              <w:t>Promoting Inquiry, Problem Solving, Investigation</w:t>
            </w:r>
          </w:p>
          <w:p w14:paraId="7D1D97B9" w14:textId="77777777" w:rsidR="004C52B2" w:rsidRPr="00E17476" w:rsidRDefault="004C52B2" w:rsidP="00E44779">
            <w:pPr>
              <w:numPr>
                <w:ilvl w:val="0"/>
                <w:numId w:val="2"/>
              </w:numPr>
              <w:rPr>
                <w:rFonts w:ascii="Times New Roman" w:hAnsi="Times New Roman"/>
                <w:sz w:val="22"/>
                <w:szCs w:val="22"/>
              </w:rPr>
            </w:pPr>
            <w:r w:rsidRPr="00E17476">
              <w:rPr>
                <w:rFonts w:ascii="Times New Roman" w:hAnsi="Times New Roman"/>
                <w:sz w:val="22"/>
                <w:szCs w:val="22"/>
              </w:rPr>
              <w:t>Review course syllabus</w:t>
            </w:r>
          </w:p>
          <w:p w14:paraId="7352971B" w14:textId="77777777" w:rsidR="004C52B2" w:rsidRPr="00E17476" w:rsidRDefault="004C52B2" w:rsidP="00E44779">
            <w:pPr>
              <w:numPr>
                <w:ilvl w:val="0"/>
                <w:numId w:val="2"/>
              </w:numPr>
              <w:rPr>
                <w:rFonts w:ascii="Times New Roman" w:hAnsi="Times New Roman"/>
                <w:sz w:val="22"/>
                <w:szCs w:val="22"/>
              </w:rPr>
            </w:pPr>
            <w:r w:rsidRPr="00E17476">
              <w:rPr>
                <w:rFonts w:ascii="Times New Roman" w:hAnsi="Times New Roman"/>
                <w:sz w:val="22"/>
                <w:szCs w:val="22"/>
              </w:rPr>
              <w:t>Discuss Personal Experience with Technology</w:t>
            </w:r>
          </w:p>
          <w:p w14:paraId="196F8FBB" w14:textId="2818DFCC" w:rsidR="00020A63" w:rsidRDefault="00020A63" w:rsidP="00E44779">
            <w:pPr>
              <w:numPr>
                <w:ilvl w:val="0"/>
                <w:numId w:val="2"/>
              </w:numPr>
              <w:rPr>
                <w:rFonts w:ascii="Times New Roman" w:hAnsi="Times New Roman"/>
                <w:sz w:val="22"/>
                <w:szCs w:val="22"/>
              </w:rPr>
            </w:pPr>
            <w:r>
              <w:rPr>
                <w:rFonts w:ascii="Times New Roman" w:hAnsi="Times New Roman"/>
                <w:sz w:val="22"/>
                <w:szCs w:val="22"/>
              </w:rPr>
              <w:t>Essential Questions: What?</w:t>
            </w:r>
          </w:p>
          <w:p w14:paraId="427BCD3C" w14:textId="5ED48141" w:rsidR="004C52B2" w:rsidRDefault="004C52B2" w:rsidP="009C3CF2">
            <w:pPr>
              <w:ind w:left="360"/>
              <w:rPr>
                <w:rFonts w:ascii="Times New Roman" w:hAnsi="Times New Roman"/>
                <w:sz w:val="22"/>
                <w:szCs w:val="22"/>
              </w:rPr>
            </w:pPr>
            <w:r w:rsidRPr="00E17476">
              <w:rPr>
                <w:rFonts w:ascii="Times New Roman" w:hAnsi="Times New Roman"/>
                <w:sz w:val="22"/>
                <w:szCs w:val="22"/>
              </w:rPr>
              <w:t xml:space="preserve">Presentation/Discussion </w:t>
            </w:r>
          </w:p>
          <w:p w14:paraId="302A9DA1" w14:textId="6DEE0220" w:rsidR="00020A63" w:rsidRDefault="00020A63" w:rsidP="00E44779">
            <w:pPr>
              <w:numPr>
                <w:ilvl w:val="0"/>
                <w:numId w:val="2"/>
              </w:numPr>
              <w:rPr>
                <w:rFonts w:ascii="Times New Roman" w:hAnsi="Times New Roman"/>
                <w:sz w:val="22"/>
                <w:szCs w:val="22"/>
              </w:rPr>
            </w:pPr>
            <w:r w:rsidRPr="00E17476">
              <w:rPr>
                <w:rFonts w:ascii="Times New Roman" w:hAnsi="Times New Roman"/>
                <w:sz w:val="22"/>
                <w:szCs w:val="22"/>
              </w:rPr>
              <w:t xml:space="preserve">Tech Demo: </w:t>
            </w:r>
            <w:r>
              <w:rPr>
                <w:rFonts w:ascii="Times New Roman" w:hAnsi="Times New Roman"/>
                <w:sz w:val="22"/>
                <w:szCs w:val="22"/>
              </w:rPr>
              <w:t xml:space="preserve">Intel </w:t>
            </w:r>
            <w:r w:rsidRPr="00E17476">
              <w:rPr>
                <w:rFonts w:ascii="Times New Roman" w:hAnsi="Times New Roman"/>
                <w:sz w:val="22"/>
                <w:szCs w:val="22"/>
              </w:rPr>
              <w:t>Visual Ranking</w:t>
            </w:r>
          </w:p>
          <w:p w14:paraId="23CF9FCA" w14:textId="2DBBAB60" w:rsidR="00020A63" w:rsidRDefault="00433083" w:rsidP="00020A63">
            <w:pPr>
              <w:ind w:left="360"/>
              <w:rPr>
                <w:rFonts w:ascii="Times New Roman" w:hAnsi="Times New Roman"/>
                <w:sz w:val="22"/>
                <w:szCs w:val="22"/>
              </w:rPr>
            </w:pPr>
            <w:r>
              <w:rPr>
                <w:rFonts w:ascii="Times New Roman" w:hAnsi="Times New Roman"/>
                <w:sz w:val="22"/>
                <w:szCs w:val="22"/>
              </w:rPr>
              <w:t>(Pearson Lab A</w:t>
            </w:r>
            <w:r w:rsidR="00020A63">
              <w:rPr>
                <w:rFonts w:ascii="Times New Roman" w:hAnsi="Times New Roman"/>
                <w:sz w:val="22"/>
                <w:szCs w:val="22"/>
              </w:rPr>
              <w:t>A 3.3)</w:t>
            </w:r>
          </w:p>
          <w:p w14:paraId="227D5C54" w14:textId="3DDB4DC5" w:rsidR="004D41AD" w:rsidRPr="00E17476" w:rsidRDefault="004D41AD" w:rsidP="00E44779">
            <w:pPr>
              <w:numPr>
                <w:ilvl w:val="0"/>
                <w:numId w:val="2"/>
              </w:numPr>
              <w:rPr>
                <w:rFonts w:ascii="Times New Roman" w:hAnsi="Times New Roman"/>
                <w:sz w:val="22"/>
                <w:szCs w:val="22"/>
              </w:rPr>
            </w:pPr>
            <w:r>
              <w:rPr>
                <w:rFonts w:ascii="Times New Roman" w:hAnsi="Times New Roman"/>
                <w:sz w:val="22"/>
                <w:szCs w:val="22"/>
              </w:rPr>
              <w:t>Intro to iPad</w:t>
            </w:r>
            <w:r w:rsidR="00020A63">
              <w:rPr>
                <w:rFonts w:ascii="Times New Roman" w:hAnsi="Times New Roman"/>
                <w:sz w:val="22"/>
                <w:szCs w:val="22"/>
              </w:rPr>
              <w:t xml:space="preserve"> (MISL staff) &amp; online survey  &amp; iPad Set-Up</w:t>
            </w:r>
          </w:p>
          <w:p w14:paraId="7A46BACB" w14:textId="79F46744" w:rsidR="004C52B2" w:rsidRPr="00E17476" w:rsidRDefault="004C52B2" w:rsidP="004C52B2">
            <w:pPr>
              <w:numPr>
                <w:ilvl w:val="0"/>
                <w:numId w:val="2"/>
              </w:numPr>
              <w:ind w:left="-1497"/>
              <w:rPr>
                <w:rFonts w:ascii="Times New Roman" w:hAnsi="Times New Roman"/>
                <w:sz w:val="22"/>
                <w:szCs w:val="22"/>
              </w:rPr>
            </w:pPr>
          </w:p>
        </w:tc>
        <w:tc>
          <w:tcPr>
            <w:tcW w:w="44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1397113" w14:textId="4F4F1657" w:rsidR="00020A63" w:rsidRDefault="00020A63" w:rsidP="00166E9E">
            <w:pPr>
              <w:numPr>
                <w:ilvl w:val="0"/>
                <w:numId w:val="26"/>
              </w:numPr>
              <w:rPr>
                <w:rFonts w:ascii="Times New Roman" w:hAnsi="Times New Roman"/>
                <w:sz w:val="22"/>
                <w:szCs w:val="22"/>
              </w:rPr>
            </w:pPr>
            <w:r w:rsidRPr="009C3CF2">
              <w:rPr>
                <w:rFonts w:ascii="Times New Roman" w:hAnsi="Times New Roman"/>
                <w:b/>
                <w:sz w:val="22"/>
                <w:szCs w:val="22"/>
              </w:rPr>
              <w:t>Read Wiggins &amp; McTighe</w:t>
            </w:r>
            <w:r>
              <w:rPr>
                <w:rFonts w:ascii="Times New Roman" w:hAnsi="Times New Roman"/>
                <w:sz w:val="22"/>
                <w:szCs w:val="22"/>
              </w:rPr>
              <w:t xml:space="preserve"> ch. 1: Write  4 questions for a topic you would like to teach: hook, lead, guide, essential </w:t>
            </w:r>
          </w:p>
          <w:p w14:paraId="1F0A717C" w14:textId="77777777" w:rsidR="009C3CF2" w:rsidRDefault="009C3CF2" w:rsidP="009C3CF2">
            <w:pPr>
              <w:rPr>
                <w:rFonts w:ascii="Times New Roman" w:hAnsi="Times New Roman"/>
                <w:sz w:val="22"/>
                <w:szCs w:val="22"/>
              </w:rPr>
            </w:pPr>
          </w:p>
          <w:p w14:paraId="4FB28B59" w14:textId="43475358" w:rsidR="00D72009" w:rsidRPr="009C3CF2" w:rsidRDefault="004C52B2" w:rsidP="00166E9E">
            <w:pPr>
              <w:pStyle w:val="ListParagraph"/>
              <w:numPr>
                <w:ilvl w:val="0"/>
                <w:numId w:val="26"/>
              </w:numPr>
              <w:rPr>
                <w:rFonts w:ascii="Times New Roman" w:hAnsi="Times New Roman"/>
                <w:sz w:val="22"/>
                <w:szCs w:val="22"/>
              </w:rPr>
            </w:pPr>
            <w:r w:rsidRPr="009C3CF2">
              <w:rPr>
                <w:rFonts w:ascii="Times New Roman" w:hAnsi="Times New Roman"/>
                <w:b/>
                <w:sz w:val="22"/>
                <w:szCs w:val="22"/>
              </w:rPr>
              <w:t>Read Maloy</w:t>
            </w:r>
            <w:r w:rsidRPr="009C3CF2">
              <w:rPr>
                <w:rFonts w:ascii="Times New Roman" w:hAnsi="Times New Roman"/>
                <w:sz w:val="22"/>
                <w:szCs w:val="22"/>
              </w:rPr>
              <w:t xml:space="preserve"> ch. 1</w:t>
            </w:r>
            <w:r w:rsidR="00BD71AB" w:rsidRPr="009C3CF2">
              <w:rPr>
                <w:rFonts w:ascii="Times New Roman" w:hAnsi="Times New Roman"/>
                <w:sz w:val="22"/>
                <w:szCs w:val="22"/>
              </w:rPr>
              <w:t xml:space="preserve"> and 2</w:t>
            </w:r>
            <w:r w:rsidR="00230E21" w:rsidRPr="009C3CF2">
              <w:rPr>
                <w:rFonts w:ascii="Times New Roman" w:hAnsi="Times New Roman"/>
                <w:sz w:val="22"/>
                <w:szCs w:val="22"/>
              </w:rPr>
              <w:t>( pp 22-27)</w:t>
            </w:r>
            <w:r w:rsidRPr="009C3CF2">
              <w:rPr>
                <w:rFonts w:ascii="Times New Roman" w:hAnsi="Times New Roman"/>
                <w:sz w:val="22"/>
                <w:szCs w:val="22"/>
              </w:rPr>
              <w:t xml:space="preserve"> </w:t>
            </w:r>
            <w:r w:rsidR="00D72009" w:rsidRPr="009C3CF2">
              <w:rPr>
                <w:rFonts w:ascii="Times New Roman" w:hAnsi="Times New Roman"/>
                <w:sz w:val="22"/>
                <w:szCs w:val="22"/>
              </w:rPr>
              <w:t xml:space="preserve">  On a 4X6 card :</w:t>
            </w:r>
          </w:p>
          <w:p w14:paraId="21610DC0" w14:textId="032F6B9C" w:rsidR="00D72009" w:rsidRDefault="0047495F" w:rsidP="00166E9E">
            <w:pPr>
              <w:numPr>
                <w:ilvl w:val="0"/>
                <w:numId w:val="20"/>
              </w:numPr>
              <w:rPr>
                <w:rFonts w:ascii="Times New Roman" w:hAnsi="Times New Roman"/>
                <w:sz w:val="22"/>
                <w:szCs w:val="22"/>
              </w:rPr>
            </w:pPr>
            <w:r>
              <w:rPr>
                <w:rFonts w:ascii="Times New Roman" w:hAnsi="Times New Roman"/>
                <w:sz w:val="22"/>
                <w:szCs w:val="22"/>
              </w:rPr>
              <w:t>S</w:t>
            </w:r>
            <w:r w:rsidR="00BD71AB">
              <w:rPr>
                <w:rFonts w:ascii="Times New Roman" w:hAnsi="Times New Roman"/>
                <w:sz w:val="22"/>
                <w:szCs w:val="22"/>
              </w:rPr>
              <w:t xml:space="preserve">urprising (to you) characteristic of </w:t>
            </w:r>
            <w:r w:rsidR="00166E9E">
              <w:rPr>
                <w:rFonts w:ascii="Times New Roman" w:hAnsi="Times New Roman"/>
                <w:sz w:val="22"/>
                <w:szCs w:val="22"/>
              </w:rPr>
              <w:t>Gen Z</w:t>
            </w:r>
          </w:p>
          <w:p w14:paraId="343F46C1" w14:textId="3B4277DB" w:rsidR="00D72009" w:rsidRDefault="0047495F" w:rsidP="00166E9E">
            <w:pPr>
              <w:numPr>
                <w:ilvl w:val="0"/>
                <w:numId w:val="20"/>
              </w:numPr>
              <w:rPr>
                <w:rFonts w:ascii="Times New Roman" w:hAnsi="Times New Roman"/>
                <w:sz w:val="22"/>
                <w:szCs w:val="22"/>
              </w:rPr>
            </w:pPr>
            <w:r>
              <w:rPr>
                <w:rFonts w:ascii="Times New Roman" w:hAnsi="Times New Roman"/>
                <w:sz w:val="22"/>
                <w:szCs w:val="22"/>
              </w:rPr>
              <w:t>S</w:t>
            </w:r>
            <w:r w:rsidR="00D72009">
              <w:rPr>
                <w:rFonts w:ascii="Times New Roman" w:hAnsi="Times New Roman"/>
                <w:sz w:val="22"/>
                <w:szCs w:val="22"/>
              </w:rPr>
              <w:t>ummarize three components of TPACK</w:t>
            </w:r>
          </w:p>
          <w:p w14:paraId="71FB11EB" w14:textId="21766761" w:rsidR="00BD71AB" w:rsidRDefault="0047495F" w:rsidP="00166E9E">
            <w:pPr>
              <w:numPr>
                <w:ilvl w:val="0"/>
                <w:numId w:val="20"/>
              </w:numPr>
              <w:rPr>
                <w:rFonts w:ascii="Times New Roman" w:hAnsi="Times New Roman"/>
                <w:sz w:val="22"/>
                <w:szCs w:val="22"/>
              </w:rPr>
            </w:pPr>
            <w:r>
              <w:rPr>
                <w:rFonts w:ascii="Times New Roman" w:hAnsi="Times New Roman"/>
                <w:sz w:val="22"/>
                <w:szCs w:val="22"/>
              </w:rPr>
              <w:t>S</w:t>
            </w:r>
            <w:r w:rsidR="00BD71AB">
              <w:rPr>
                <w:rFonts w:ascii="Times New Roman" w:hAnsi="Times New Roman"/>
                <w:sz w:val="22"/>
                <w:szCs w:val="22"/>
              </w:rPr>
              <w:t>hare an example of a “highly interactive, inquiry-based learning environment” in a K-12 classroom</w:t>
            </w:r>
          </w:p>
          <w:p w14:paraId="3D1EBEC6" w14:textId="77777777" w:rsidR="00D72009" w:rsidRDefault="0047495F" w:rsidP="00166E9E">
            <w:pPr>
              <w:numPr>
                <w:ilvl w:val="0"/>
                <w:numId w:val="20"/>
              </w:numPr>
              <w:rPr>
                <w:rFonts w:ascii="Times New Roman" w:hAnsi="Times New Roman"/>
                <w:sz w:val="22"/>
                <w:szCs w:val="22"/>
              </w:rPr>
            </w:pPr>
            <w:r>
              <w:rPr>
                <w:rFonts w:ascii="Times New Roman" w:hAnsi="Times New Roman"/>
                <w:sz w:val="22"/>
                <w:szCs w:val="22"/>
              </w:rPr>
              <w:t>How would you rate your</w:t>
            </w:r>
            <w:r w:rsidR="00BD71AB">
              <w:rPr>
                <w:rFonts w:ascii="Times New Roman" w:hAnsi="Times New Roman"/>
                <w:sz w:val="22"/>
                <w:szCs w:val="22"/>
              </w:rPr>
              <w:t>self as a technology user</w:t>
            </w:r>
            <w:r w:rsidR="00230E21">
              <w:rPr>
                <w:rFonts w:ascii="Times New Roman" w:hAnsi="Times New Roman"/>
                <w:sz w:val="22"/>
                <w:szCs w:val="22"/>
              </w:rPr>
              <w:t xml:space="preserve"> and why</w:t>
            </w:r>
            <w:r w:rsidR="00BD71AB">
              <w:rPr>
                <w:rFonts w:ascii="Times New Roman" w:hAnsi="Times New Roman"/>
                <w:sz w:val="22"/>
                <w:szCs w:val="22"/>
              </w:rPr>
              <w:t>?</w:t>
            </w:r>
          </w:p>
          <w:p w14:paraId="042D3787" w14:textId="1767C2E9" w:rsidR="00E84C00" w:rsidRPr="00E17476" w:rsidRDefault="00E84C00" w:rsidP="00E84C00">
            <w:pPr>
              <w:rPr>
                <w:rFonts w:ascii="Times New Roman" w:hAnsi="Times New Roman"/>
                <w:sz w:val="22"/>
                <w:szCs w:val="22"/>
              </w:rPr>
            </w:pPr>
          </w:p>
        </w:tc>
      </w:tr>
      <w:tr w:rsidR="00F745E5" w:rsidRPr="00E17476" w14:paraId="6F438189" w14:textId="77777777" w:rsidTr="004E36FD">
        <w:tc>
          <w:tcPr>
            <w:tcW w:w="7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B755F28" w14:textId="04EFE688" w:rsidR="00F745E5" w:rsidRPr="00E17476" w:rsidRDefault="00F745E5" w:rsidP="009C3CF2">
            <w:pPr>
              <w:jc w:val="center"/>
              <w:rPr>
                <w:rFonts w:ascii="Times New Roman" w:hAnsi="Times New Roman"/>
                <w:sz w:val="22"/>
                <w:szCs w:val="22"/>
              </w:rPr>
            </w:pPr>
          </w:p>
          <w:p w14:paraId="1A3BD891" w14:textId="77777777" w:rsidR="00E84C00" w:rsidRDefault="00E84C00" w:rsidP="00E44779">
            <w:pPr>
              <w:jc w:val="center"/>
              <w:rPr>
                <w:rFonts w:ascii="Times New Roman" w:hAnsi="Times New Roman"/>
                <w:sz w:val="22"/>
                <w:szCs w:val="22"/>
              </w:rPr>
            </w:pPr>
            <w:r>
              <w:rPr>
                <w:rFonts w:ascii="Times New Roman" w:hAnsi="Times New Roman"/>
                <w:sz w:val="22"/>
                <w:szCs w:val="22"/>
              </w:rPr>
              <w:t>Tues</w:t>
            </w:r>
          </w:p>
          <w:p w14:paraId="48BFD7B6" w14:textId="4E25C678" w:rsidR="00F745E5" w:rsidRPr="00E17476" w:rsidRDefault="00F745E5" w:rsidP="00E44779">
            <w:pPr>
              <w:jc w:val="center"/>
              <w:rPr>
                <w:rFonts w:ascii="Times New Roman" w:hAnsi="Times New Roman"/>
                <w:sz w:val="22"/>
                <w:szCs w:val="22"/>
              </w:rPr>
            </w:pPr>
            <w:r>
              <w:rPr>
                <w:rFonts w:ascii="Times New Roman" w:hAnsi="Times New Roman"/>
                <w:sz w:val="22"/>
                <w:szCs w:val="22"/>
              </w:rPr>
              <w:t>7/30</w:t>
            </w:r>
          </w:p>
        </w:tc>
        <w:tc>
          <w:tcPr>
            <w:tcW w:w="41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33189FC" w14:textId="77777777" w:rsidR="00F745E5" w:rsidRDefault="00F745E5" w:rsidP="009C3CF2">
            <w:pPr>
              <w:rPr>
                <w:rFonts w:ascii="Times New Roman" w:hAnsi="Times New Roman"/>
                <w:b/>
                <w:sz w:val="22"/>
                <w:szCs w:val="22"/>
              </w:rPr>
            </w:pPr>
            <w:r w:rsidRPr="00796680">
              <w:rPr>
                <w:rFonts w:ascii="Times New Roman" w:hAnsi="Times New Roman"/>
                <w:b/>
                <w:sz w:val="22"/>
                <w:szCs w:val="22"/>
              </w:rPr>
              <w:t>Digital Citizens, Ethical Legal, Social Issues</w:t>
            </w:r>
          </w:p>
          <w:p w14:paraId="7E877A49" w14:textId="77777777" w:rsidR="00F745E5" w:rsidRDefault="00F745E5" w:rsidP="00166E9E">
            <w:pPr>
              <w:pStyle w:val="ListParagraph"/>
              <w:numPr>
                <w:ilvl w:val="0"/>
                <w:numId w:val="22"/>
              </w:numPr>
              <w:rPr>
                <w:rFonts w:ascii="Times New Roman" w:hAnsi="Times New Roman"/>
                <w:sz w:val="22"/>
                <w:szCs w:val="22"/>
              </w:rPr>
            </w:pPr>
            <w:r w:rsidRPr="00433083">
              <w:rPr>
                <w:rFonts w:ascii="Times New Roman" w:hAnsi="Times New Roman"/>
                <w:sz w:val="22"/>
                <w:szCs w:val="22"/>
              </w:rPr>
              <w:t>Share thinking tools assignment</w:t>
            </w:r>
          </w:p>
          <w:p w14:paraId="7E0C2589" w14:textId="3309076F" w:rsidR="009C3CF2" w:rsidRPr="00433083" w:rsidRDefault="009C3CF2" w:rsidP="00166E9E">
            <w:pPr>
              <w:pStyle w:val="ListParagraph"/>
              <w:numPr>
                <w:ilvl w:val="0"/>
                <w:numId w:val="22"/>
              </w:numPr>
              <w:rPr>
                <w:rFonts w:ascii="Times New Roman" w:hAnsi="Times New Roman"/>
                <w:sz w:val="22"/>
                <w:szCs w:val="22"/>
              </w:rPr>
            </w:pPr>
            <w:r>
              <w:rPr>
                <w:rFonts w:ascii="Times New Roman" w:hAnsi="Times New Roman"/>
                <w:sz w:val="22"/>
                <w:szCs w:val="22"/>
              </w:rPr>
              <w:t>Discuss gamification</w:t>
            </w:r>
          </w:p>
          <w:p w14:paraId="2E6B3862" w14:textId="77777777" w:rsidR="00F745E5" w:rsidRPr="00E17476" w:rsidRDefault="00F745E5" w:rsidP="009C3CF2">
            <w:pPr>
              <w:numPr>
                <w:ilvl w:val="0"/>
                <w:numId w:val="3"/>
              </w:numPr>
              <w:rPr>
                <w:rFonts w:ascii="Times New Roman" w:hAnsi="Times New Roman"/>
                <w:sz w:val="22"/>
                <w:szCs w:val="22"/>
              </w:rPr>
            </w:pPr>
            <w:r w:rsidRPr="00E17476">
              <w:rPr>
                <w:rFonts w:ascii="Times New Roman" w:hAnsi="Times New Roman"/>
                <w:sz w:val="22"/>
                <w:szCs w:val="22"/>
              </w:rPr>
              <w:t xml:space="preserve">Copyright and Fair Use Presentation </w:t>
            </w:r>
            <w:r>
              <w:rPr>
                <w:rFonts w:ascii="Times New Roman" w:hAnsi="Times New Roman"/>
                <w:sz w:val="22"/>
                <w:szCs w:val="22"/>
              </w:rPr>
              <w:t xml:space="preserve"> (Pearson Lab AA 8.1)</w:t>
            </w:r>
          </w:p>
          <w:p w14:paraId="625ED6CD" w14:textId="77777777" w:rsidR="00F745E5" w:rsidRPr="00E17476" w:rsidRDefault="00F745E5" w:rsidP="009C3CF2">
            <w:pPr>
              <w:numPr>
                <w:ilvl w:val="0"/>
                <w:numId w:val="3"/>
              </w:numPr>
              <w:rPr>
                <w:rFonts w:ascii="Times New Roman" w:hAnsi="Times New Roman"/>
                <w:sz w:val="22"/>
                <w:szCs w:val="22"/>
              </w:rPr>
            </w:pPr>
            <w:r w:rsidRPr="00E17476">
              <w:rPr>
                <w:rFonts w:ascii="Times New Roman" w:hAnsi="Times New Roman"/>
                <w:sz w:val="22"/>
                <w:szCs w:val="22"/>
              </w:rPr>
              <w:t>Explore resources on copyright and fair use</w:t>
            </w:r>
            <w:r>
              <w:rPr>
                <w:rFonts w:ascii="Times New Roman" w:hAnsi="Times New Roman"/>
                <w:sz w:val="22"/>
                <w:szCs w:val="22"/>
              </w:rPr>
              <w:t xml:space="preserve"> </w:t>
            </w:r>
          </w:p>
          <w:p w14:paraId="02C33E2F" w14:textId="6B635016" w:rsidR="00F745E5" w:rsidRPr="009C3CF2" w:rsidRDefault="00F745E5" w:rsidP="009C3CF2">
            <w:pPr>
              <w:pStyle w:val="ListParagraph"/>
              <w:numPr>
                <w:ilvl w:val="0"/>
                <w:numId w:val="3"/>
              </w:numPr>
              <w:rPr>
                <w:rFonts w:ascii="Times New Roman" w:hAnsi="Times New Roman"/>
                <w:b/>
                <w:sz w:val="22"/>
                <w:szCs w:val="22"/>
              </w:rPr>
            </w:pPr>
            <w:r w:rsidRPr="009C3CF2">
              <w:rPr>
                <w:rFonts w:ascii="Times New Roman" w:hAnsi="Times New Roman"/>
                <w:sz w:val="22"/>
                <w:szCs w:val="22"/>
              </w:rPr>
              <w:t xml:space="preserve">Review websites on safe and responsible use including cyber-bullying, sexting, cybersecurity.  (Pearson AA 8.2)  </w:t>
            </w:r>
          </w:p>
        </w:tc>
        <w:tc>
          <w:tcPr>
            <w:tcW w:w="44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C043F1F" w14:textId="77777777" w:rsidR="00F745E5" w:rsidRDefault="00F745E5" w:rsidP="00166E9E">
            <w:pPr>
              <w:numPr>
                <w:ilvl w:val="0"/>
                <w:numId w:val="27"/>
              </w:numPr>
              <w:rPr>
                <w:rFonts w:ascii="Times New Roman" w:hAnsi="Times New Roman"/>
                <w:sz w:val="22"/>
                <w:szCs w:val="22"/>
              </w:rPr>
            </w:pPr>
            <w:r w:rsidRPr="00E97FB6">
              <w:rPr>
                <w:rFonts w:ascii="Times New Roman" w:hAnsi="Times New Roman"/>
                <w:sz w:val="22"/>
                <w:szCs w:val="22"/>
              </w:rPr>
              <w:t>Complete Tech Activity:</w:t>
            </w:r>
            <w:r>
              <w:rPr>
                <w:rFonts w:ascii="Times New Roman" w:hAnsi="Times New Roman"/>
                <w:b/>
                <w:i/>
                <w:sz w:val="22"/>
                <w:szCs w:val="22"/>
              </w:rPr>
              <w:t xml:space="preserve"> </w:t>
            </w:r>
            <w:r w:rsidRPr="00F9265B">
              <w:rPr>
                <w:rFonts w:ascii="Times New Roman" w:hAnsi="Times New Roman"/>
                <w:b/>
                <w:i/>
                <w:sz w:val="22"/>
                <w:szCs w:val="22"/>
              </w:rPr>
              <w:t>Exploring Online Thinking Tools</w:t>
            </w:r>
            <w:r w:rsidRPr="00E17476">
              <w:rPr>
                <w:rFonts w:ascii="Times New Roman" w:hAnsi="Times New Roman"/>
                <w:sz w:val="22"/>
                <w:szCs w:val="22"/>
              </w:rPr>
              <w:t xml:space="preserve"> </w:t>
            </w:r>
            <w:r>
              <w:rPr>
                <w:rFonts w:ascii="Times New Roman" w:hAnsi="Times New Roman"/>
                <w:sz w:val="22"/>
                <w:szCs w:val="22"/>
              </w:rPr>
              <w:t xml:space="preserve">, e.g. </w:t>
            </w:r>
            <w:r w:rsidRPr="00E17476">
              <w:rPr>
                <w:rFonts w:ascii="Times New Roman" w:hAnsi="Times New Roman"/>
                <w:sz w:val="22"/>
                <w:szCs w:val="22"/>
              </w:rPr>
              <w:t>Intel See</w:t>
            </w:r>
            <w:r>
              <w:rPr>
                <w:rFonts w:ascii="Times New Roman" w:hAnsi="Times New Roman"/>
                <w:sz w:val="22"/>
                <w:szCs w:val="22"/>
              </w:rPr>
              <w:t>ing Reason or Showing Evidence (Pearson AA 3.3)</w:t>
            </w:r>
          </w:p>
          <w:p w14:paraId="3A0CFB1E" w14:textId="77777777" w:rsidR="009C3CF2" w:rsidRDefault="009C3CF2" w:rsidP="009C3CF2">
            <w:pPr>
              <w:rPr>
                <w:rFonts w:ascii="Times New Roman" w:hAnsi="Times New Roman"/>
                <w:sz w:val="22"/>
                <w:szCs w:val="22"/>
              </w:rPr>
            </w:pPr>
          </w:p>
          <w:p w14:paraId="29F66E17" w14:textId="275781E4" w:rsidR="00F745E5" w:rsidRDefault="00F745E5" w:rsidP="00166E9E">
            <w:pPr>
              <w:numPr>
                <w:ilvl w:val="0"/>
                <w:numId w:val="27"/>
              </w:numPr>
              <w:rPr>
                <w:rFonts w:ascii="Times New Roman" w:hAnsi="Times New Roman"/>
                <w:sz w:val="22"/>
                <w:szCs w:val="22"/>
              </w:rPr>
            </w:pPr>
            <w:r w:rsidRPr="009C3CF2">
              <w:rPr>
                <w:rFonts w:ascii="Times New Roman" w:hAnsi="Times New Roman"/>
                <w:b/>
                <w:sz w:val="22"/>
                <w:szCs w:val="22"/>
              </w:rPr>
              <w:t>Read Maloy</w:t>
            </w:r>
            <w:r>
              <w:rPr>
                <w:rFonts w:ascii="Times New Roman" w:hAnsi="Times New Roman"/>
                <w:sz w:val="22"/>
                <w:szCs w:val="22"/>
              </w:rPr>
              <w:t xml:space="preserve"> ch. 7 pp. 168-177  On </w:t>
            </w:r>
            <w:r w:rsidR="00166E9E">
              <w:rPr>
                <w:rFonts w:ascii="Times New Roman" w:hAnsi="Times New Roman"/>
                <w:sz w:val="22"/>
                <w:szCs w:val="22"/>
              </w:rPr>
              <w:t>personal wiki page</w:t>
            </w:r>
            <w:r>
              <w:rPr>
                <w:rFonts w:ascii="Times New Roman" w:hAnsi="Times New Roman"/>
                <w:sz w:val="22"/>
                <w:szCs w:val="22"/>
              </w:rPr>
              <w:t xml:space="preserve">:  </w:t>
            </w:r>
            <w:r w:rsidRPr="00F745E5">
              <w:rPr>
                <w:rFonts w:ascii="Times New Roman" w:hAnsi="Times New Roman"/>
                <w:sz w:val="22"/>
                <w:szCs w:val="22"/>
              </w:rPr>
              <w:t>Evaluate pros/cons of videogames, web-based games, simulations, virtual worlds; share your personal experience</w:t>
            </w:r>
          </w:p>
          <w:p w14:paraId="6E6687BC" w14:textId="77777777" w:rsidR="009C3CF2" w:rsidRPr="00F745E5" w:rsidRDefault="009C3CF2" w:rsidP="009C3CF2">
            <w:pPr>
              <w:rPr>
                <w:rFonts w:ascii="Times New Roman" w:hAnsi="Times New Roman"/>
                <w:sz w:val="22"/>
                <w:szCs w:val="22"/>
              </w:rPr>
            </w:pPr>
          </w:p>
          <w:p w14:paraId="6DEA3C6C" w14:textId="77777777" w:rsidR="00F745E5" w:rsidRDefault="00F745E5" w:rsidP="00166E9E">
            <w:pPr>
              <w:numPr>
                <w:ilvl w:val="0"/>
                <w:numId w:val="27"/>
              </w:numPr>
              <w:rPr>
                <w:rFonts w:ascii="Times New Roman" w:hAnsi="Times New Roman"/>
                <w:sz w:val="22"/>
                <w:szCs w:val="22"/>
              </w:rPr>
            </w:pPr>
            <w:r w:rsidRPr="00E97FB6">
              <w:rPr>
                <w:rFonts w:ascii="Times New Roman" w:hAnsi="Times New Roman"/>
                <w:sz w:val="22"/>
                <w:szCs w:val="22"/>
              </w:rPr>
              <w:t>Complete Tech Activity</w:t>
            </w:r>
            <w:r>
              <w:rPr>
                <w:rFonts w:ascii="Times New Roman" w:hAnsi="Times New Roman"/>
                <w:b/>
                <w:i/>
                <w:sz w:val="22"/>
                <w:szCs w:val="22"/>
              </w:rPr>
              <w:t>: Exploring Digital Games</w:t>
            </w:r>
            <w:r>
              <w:rPr>
                <w:rFonts w:ascii="Times New Roman" w:hAnsi="Times New Roman"/>
                <w:sz w:val="22"/>
                <w:szCs w:val="22"/>
              </w:rPr>
              <w:t xml:space="preserve">   (Pearson AA 3.1) </w:t>
            </w:r>
          </w:p>
          <w:p w14:paraId="2F7A333B" w14:textId="77777777" w:rsidR="009C3CF2" w:rsidRDefault="009C3CF2" w:rsidP="009C3CF2">
            <w:pPr>
              <w:rPr>
                <w:rFonts w:ascii="Times New Roman" w:hAnsi="Times New Roman"/>
                <w:sz w:val="22"/>
                <w:szCs w:val="22"/>
              </w:rPr>
            </w:pPr>
          </w:p>
          <w:p w14:paraId="5F8980FA" w14:textId="77777777" w:rsidR="00F745E5" w:rsidRDefault="00F745E5" w:rsidP="00166E9E">
            <w:pPr>
              <w:numPr>
                <w:ilvl w:val="0"/>
                <w:numId w:val="27"/>
              </w:numPr>
              <w:rPr>
                <w:rFonts w:ascii="Times New Roman" w:hAnsi="Times New Roman"/>
                <w:sz w:val="22"/>
                <w:szCs w:val="22"/>
              </w:rPr>
            </w:pPr>
            <w:r w:rsidRPr="009C3CF2">
              <w:rPr>
                <w:rFonts w:ascii="Times New Roman" w:hAnsi="Times New Roman"/>
                <w:b/>
                <w:sz w:val="22"/>
                <w:szCs w:val="22"/>
              </w:rPr>
              <w:t>Read Maloy</w:t>
            </w:r>
            <w:r w:rsidRPr="00E17476">
              <w:rPr>
                <w:rFonts w:ascii="Times New Roman" w:hAnsi="Times New Roman"/>
                <w:sz w:val="22"/>
                <w:szCs w:val="22"/>
              </w:rPr>
              <w:t xml:space="preserve"> </w:t>
            </w:r>
            <w:r>
              <w:rPr>
                <w:rFonts w:ascii="Times New Roman" w:hAnsi="Times New Roman"/>
                <w:sz w:val="22"/>
                <w:szCs w:val="22"/>
              </w:rPr>
              <w:t>ch. 5, pp. 117-123 and be prepared to discuss ways to prevent plagiarism</w:t>
            </w:r>
          </w:p>
          <w:p w14:paraId="1735351E" w14:textId="1B861A09" w:rsidR="00E84C00" w:rsidRPr="009C3CF2" w:rsidRDefault="00E84C00" w:rsidP="00E84C00">
            <w:pPr>
              <w:rPr>
                <w:rFonts w:ascii="Times New Roman" w:hAnsi="Times New Roman"/>
                <w:sz w:val="22"/>
                <w:szCs w:val="22"/>
              </w:rPr>
            </w:pPr>
          </w:p>
        </w:tc>
      </w:tr>
      <w:tr w:rsidR="00F745E5" w:rsidRPr="00E17476" w14:paraId="3419CB67" w14:textId="77777777" w:rsidTr="004E36FD">
        <w:tc>
          <w:tcPr>
            <w:tcW w:w="7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E6E6D32" w14:textId="48F12530" w:rsidR="00F745E5" w:rsidRPr="00E17476" w:rsidRDefault="00F745E5" w:rsidP="00E44779">
            <w:pPr>
              <w:jc w:val="center"/>
              <w:rPr>
                <w:rFonts w:ascii="Times New Roman" w:hAnsi="Times New Roman"/>
                <w:sz w:val="22"/>
                <w:szCs w:val="22"/>
              </w:rPr>
            </w:pPr>
          </w:p>
          <w:p w14:paraId="4463EFBE" w14:textId="77777777" w:rsidR="00E84C00" w:rsidRDefault="00E84C00" w:rsidP="00E44779">
            <w:pPr>
              <w:jc w:val="center"/>
              <w:rPr>
                <w:rFonts w:ascii="Times New Roman" w:hAnsi="Times New Roman"/>
                <w:sz w:val="22"/>
                <w:szCs w:val="22"/>
              </w:rPr>
            </w:pPr>
            <w:r>
              <w:rPr>
                <w:rFonts w:ascii="Times New Roman" w:hAnsi="Times New Roman"/>
                <w:sz w:val="22"/>
                <w:szCs w:val="22"/>
              </w:rPr>
              <w:t>Thur</w:t>
            </w:r>
          </w:p>
          <w:p w14:paraId="4D5FF619" w14:textId="1FA97E6D" w:rsidR="00F745E5" w:rsidRPr="00E17476" w:rsidRDefault="00F745E5" w:rsidP="00E44779">
            <w:pPr>
              <w:jc w:val="center"/>
              <w:rPr>
                <w:rFonts w:ascii="Times New Roman" w:hAnsi="Times New Roman"/>
                <w:sz w:val="22"/>
                <w:szCs w:val="22"/>
              </w:rPr>
            </w:pPr>
            <w:r>
              <w:rPr>
                <w:rFonts w:ascii="Times New Roman" w:hAnsi="Times New Roman"/>
                <w:sz w:val="22"/>
                <w:szCs w:val="22"/>
              </w:rPr>
              <w:t>8/1</w:t>
            </w:r>
          </w:p>
        </w:tc>
        <w:tc>
          <w:tcPr>
            <w:tcW w:w="41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42A88DA" w14:textId="77777777" w:rsidR="00BB1764" w:rsidRDefault="00BB1764" w:rsidP="00433083">
            <w:pPr>
              <w:rPr>
                <w:rFonts w:ascii="Times New Roman" w:hAnsi="Times New Roman"/>
                <w:b/>
                <w:sz w:val="22"/>
                <w:szCs w:val="22"/>
              </w:rPr>
            </w:pPr>
            <w:r>
              <w:rPr>
                <w:rFonts w:ascii="Times New Roman" w:hAnsi="Times New Roman"/>
                <w:b/>
                <w:sz w:val="22"/>
                <w:szCs w:val="22"/>
              </w:rPr>
              <w:t xml:space="preserve"> </w:t>
            </w:r>
          </w:p>
          <w:p w14:paraId="6BC297C2" w14:textId="77777777" w:rsidR="00F745E5" w:rsidRPr="00796680" w:rsidRDefault="00F745E5" w:rsidP="00433083">
            <w:pPr>
              <w:rPr>
                <w:rFonts w:ascii="Times New Roman" w:hAnsi="Times New Roman"/>
                <w:b/>
                <w:sz w:val="22"/>
                <w:szCs w:val="22"/>
              </w:rPr>
            </w:pPr>
            <w:r w:rsidRPr="00796680">
              <w:rPr>
                <w:rFonts w:ascii="Times New Roman" w:hAnsi="Times New Roman"/>
                <w:b/>
                <w:sz w:val="22"/>
                <w:szCs w:val="22"/>
              </w:rPr>
              <w:t>Teacher Productivity: Integrating Creation, Visual Design &amp; Production of Media</w:t>
            </w:r>
          </w:p>
          <w:p w14:paraId="2344EECE" w14:textId="3D80C140" w:rsidR="00F745E5" w:rsidRPr="009C3CF2" w:rsidRDefault="00F745E5" w:rsidP="00166E9E">
            <w:pPr>
              <w:numPr>
                <w:ilvl w:val="0"/>
                <w:numId w:val="11"/>
              </w:numPr>
              <w:rPr>
                <w:rFonts w:ascii="Times New Roman" w:hAnsi="Times New Roman"/>
                <w:sz w:val="22"/>
                <w:szCs w:val="22"/>
              </w:rPr>
            </w:pPr>
            <w:r w:rsidRPr="00E17476">
              <w:rPr>
                <w:rFonts w:ascii="Times New Roman" w:hAnsi="Times New Roman"/>
                <w:sz w:val="22"/>
                <w:szCs w:val="22"/>
              </w:rPr>
              <w:t xml:space="preserve">Elements of Visual Design </w:t>
            </w:r>
            <w:r w:rsidR="00E84C00">
              <w:rPr>
                <w:rFonts w:ascii="Times New Roman" w:hAnsi="Times New Roman"/>
                <w:sz w:val="22"/>
                <w:szCs w:val="22"/>
              </w:rPr>
              <w:t xml:space="preserve"> (Pearson </w:t>
            </w:r>
            <w:r w:rsidR="009C3CF2">
              <w:rPr>
                <w:rFonts w:ascii="Times New Roman" w:hAnsi="Times New Roman"/>
                <w:sz w:val="22"/>
                <w:szCs w:val="22"/>
              </w:rPr>
              <w:t>AA 5.2)  Presentation</w:t>
            </w:r>
          </w:p>
          <w:p w14:paraId="268A1C18" w14:textId="77777777" w:rsidR="00F745E5" w:rsidRDefault="00F745E5" w:rsidP="00166E9E">
            <w:pPr>
              <w:numPr>
                <w:ilvl w:val="0"/>
                <w:numId w:val="11"/>
              </w:numPr>
              <w:rPr>
                <w:rFonts w:ascii="Times New Roman" w:hAnsi="Times New Roman"/>
                <w:sz w:val="22"/>
                <w:szCs w:val="22"/>
              </w:rPr>
            </w:pPr>
            <w:r w:rsidRPr="00E17476">
              <w:rPr>
                <w:rFonts w:ascii="Times New Roman" w:hAnsi="Times New Roman"/>
                <w:sz w:val="22"/>
                <w:szCs w:val="22"/>
              </w:rPr>
              <w:t>Evaluate presentations using criteria of effective  multimedia presentations</w:t>
            </w:r>
          </w:p>
          <w:p w14:paraId="061E08E9" w14:textId="001FCFFD" w:rsidR="009C3CF2" w:rsidRPr="00E17476" w:rsidRDefault="009C3CF2" w:rsidP="009C3CF2">
            <w:pPr>
              <w:rPr>
                <w:rFonts w:ascii="Times New Roman" w:hAnsi="Times New Roman"/>
                <w:sz w:val="22"/>
                <w:szCs w:val="22"/>
              </w:rPr>
            </w:pPr>
            <w:r>
              <w:rPr>
                <w:rFonts w:ascii="Times New Roman" w:hAnsi="Times New Roman"/>
                <w:sz w:val="22"/>
                <w:szCs w:val="22"/>
              </w:rPr>
              <w:t xml:space="preserve">       (Pearson AA 1.4)</w:t>
            </w:r>
          </w:p>
          <w:p w14:paraId="1B649498" w14:textId="29307CA5" w:rsidR="00F745E5" w:rsidRDefault="00F745E5" w:rsidP="00166E9E">
            <w:pPr>
              <w:numPr>
                <w:ilvl w:val="0"/>
                <w:numId w:val="11"/>
              </w:numPr>
              <w:rPr>
                <w:rFonts w:ascii="Times New Roman" w:hAnsi="Times New Roman"/>
                <w:sz w:val="22"/>
                <w:szCs w:val="22"/>
              </w:rPr>
            </w:pPr>
            <w:r w:rsidRPr="00E17476">
              <w:rPr>
                <w:rFonts w:ascii="Times New Roman" w:hAnsi="Times New Roman"/>
                <w:sz w:val="22"/>
                <w:szCs w:val="22"/>
              </w:rPr>
              <w:t>Tech Demo: Based on student needs provide online workshops on multimedia presentations (</w:t>
            </w:r>
            <w:r>
              <w:rPr>
                <w:rFonts w:ascii="Times New Roman" w:hAnsi="Times New Roman"/>
                <w:sz w:val="22"/>
                <w:szCs w:val="22"/>
              </w:rPr>
              <w:t>e.g.,</w:t>
            </w:r>
            <w:r w:rsidR="00BB1764">
              <w:rPr>
                <w:rFonts w:ascii="Times New Roman" w:hAnsi="Times New Roman"/>
                <w:sz w:val="22"/>
                <w:szCs w:val="22"/>
              </w:rPr>
              <w:t xml:space="preserve"> </w:t>
            </w:r>
            <w:r>
              <w:rPr>
                <w:rFonts w:ascii="Times New Roman" w:hAnsi="Times New Roman"/>
                <w:sz w:val="22"/>
                <w:szCs w:val="22"/>
              </w:rPr>
              <w:t>PowerPoint or Prezi)</w:t>
            </w:r>
          </w:p>
          <w:p w14:paraId="08D3B7FB" w14:textId="77777777" w:rsidR="00F745E5" w:rsidRPr="00E84C00" w:rsidRDefault="00F745E5" w:rsidP="00166E9E">
            <w:pPr>
              <w:pStyle w:val="ListParagraph"/>
              <w:numPr>
                <w:ilvl w:val="0"/>
                <w:numId w:val="11"/>
              </w:numPr>
              <w:rPr>
                <w:rFonts w:ascii="Times New Roman" w:hAnsi="Times New Roman"/>
                <w:sz w:val="22"/>
                <w:szCs w:val="22"/>
              </w:rPr>
            </w:pPr>
            <w:r w:rsidRPr="009C3CF2">
              <w:rPr>
                <w:rFonts w:ascii="Times New Roman" w:hAnsi="Times New Roman"/>
                <w:sz w:val="22"/>
                <w:szCs w:val="22"/>
              </w:rPr>
              <w:t xml:space="preserve">Review rubrics for </w:t>
            </w:r>
            <w:r w:rsidRPr="009C3CF2">
              <w:rPr>
                <w:rFonts w:ascii="Times New Roman" w:hAnsi="Times New Roman"/>
                <w:i/>
                <w:sz w:val="22"/>
                <w:szCs w:val="22"/>
              </w:rPr>
              <w:t>Digital Presentation tool for Students</w:t>
            </w:r>
          </w:p>
          <w:p w14:paraId="705A6739" w14:textId="72DDD974" w:rsidR="00E84C00" w:rsidRPr="00E84C00" w:rsidRDefault="00E84C00" w:rsidP="00166E9E">
            <w:pPr>
              <w:pStyle w:val="ListParagraph"/>
              <w:numPr>
                <w:ilvl w:val="0"/>
                <w:numId w:val="11"/>
              </w:numPr>
              <w:rPr>
                <w:rFonts w:ascii="Times New Roman" w:hAnsi="Times New Roman"/>
                <w:sz w:val="22"/>
                <w:szCs w:val="22"/>
              </w:rPr>
            </w:pPr>
            <w:r>
              <w:rPr>
                <w:rFonts w:ascii="Times New Roman" w:hAnsi="Times New Roman"/>
                <w:sz w:val="22"/>
                <w:szCs w:val="22"/>
              </w:rPr>
              <w:t>Essential Questions : Why?</w:t>
            </w:r>
          </w:p>
          <w:p w14:paraId="6456BC0C" w14:textId="036BA6BC" w:rsidR="00E84C00" w:rsidRPr="00E84C00" w:rsidRDefault="00E84C00" w:rsidP="00E84C00">
            <w:pPr>
              <w:rPr>
                <w:rFonts w:ascii="Times New Roman" w:hAnsi="Times New Roman"/>
                <w:sz w:val="22"/>
                <w:szCs w:val="22"/>
              </w:rPr>
            </w:pPr>
          </w:p>
        </w:tc>
        <w:tc>
          <w:tcPr>
            <w:tcW w:w="44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150165D" w14:textId="77777777" w:rsidR="00BB1764" w:rsidRDefault="00BB1764" w:rsidP="00BB1764">
            <w:pPr>
              <w:rPr>
                <w:rFonts w:ascii="Times New Roman" w:hAnsi="Times New Roman"/>
                <w:sz w:val="22"/>
                <w:szCs w:val="22"/>
              </w:rPr>
            </w:pPr>
          </w:p>
          <w:p w14:paraId="24AAAFDC" w14:textId="283AF260" w:rsidR="00E84C00" w:rsidRDefault="00E84C00" w:rsidP="00E84C00">
            <w:pPr>
              <w:numPr>
                <w:ilvl w:val="0"/>
                <w:numId w:val="9"/>
              </w:numPr>
              <w:rPr>
                <w:rFonts w:ascii="Times New Roman" w:hAnsi="Times New Roman"/>
                <w:sz w:val="22"/>
                <w:szCs w:val="22"/>
              </w:rPr>
            </w:pPr>
            <w:r w:rsidRPr="00CA7A50">
              <w:rPr>
                <w:rFonts w:ascii="Times New Roman" w:hAnsi="Times New Roman"/>
                <w:sz w:val="22"/>
                <w:szCs w:val="22"/>
              </w:rPr>
              <w:t>Complete Tech Activity</w:t>
            </w:r>
            <w:r w:rsidRPr="00A8461F">
              <w:rPr>
                <w:rFonts w:ascii="Times New Roman" w:hAnsi="Times New Roman"/>
                <w:b/>
                <w:i/>
                <w:sz w:val="22"/>
                <w:szCs w:val="22"/>
              </w:rPr>
              <w:t>:  Safe and Responsible Internet Use</w:t>
            </w:r>
            <w:r>
              <w:rPr>
                <w:rFonts w:ascii="Times New Roman" w:hAnsi="Times New Roman"/>
                <w:b/>
                <w:i/>
                <w:sz w:val="22"/>
                <w:szCs w:val="22"/>
              </w:rPr>
              <w:t xml:space="preserve"> Plan</w:t>
            </w:r>
            <w:r w:rsidR="00C86769">
              <w:rPr>
                <w:rFonts w:ascii="Times New Roman" w:hAnsi="Times New Roman"/>
                <w:b/>
                <w:i/>
                <w:sz w:val="22"/>
                <w:szCs w:val="22"/>
              </w:rPr>
              <w:t xml:space="preserve">  (Pearson AA. 8.2)</w:t>
            </w:r>
          </w:p>
          <w:p w14:paraId="7089641C" w14:textId="77777777" w:rsidR="00F745E5" w:rsidRDefault="00F745E5" w:rsidP="00433083">
            <w:pPr>
              <w:rPr>
                <w:rFonts w:ascii="Times New Roman" w:hAnsi="Times New Roman"/>
                <w:sz w:val="22"/>
                <w:szCs w:val="22"/>
              </w:rPr>
            </w:pPr>
          </w:p>
          <w:p w14:paraId="61D28AF1" w14:textId="631EBC80" w:rsidR="00F745E5" w:rsidRDefault="00F745E5" w:rsidP="00E84C00">
            <w:pPr>
              <w:numPr>
                <w:ilvl w:val="0"/>
                <w:numId w:val="9"/>
              </w:numPr>
              <w:rPr>
                <w:rFonts w:ascii="Times New Roman" w:hAnsi="Times New Roman"/>
                <w:sz w:val="22"/>
                <w:szCs w:val="22"/>
              </w:rPr>
            </w:pPr>
            <w:r w:rsidRPr="00BB1764">
              <w:rPr>
                <w:rFonts w:ascii="Times New Roman" w:hAnsi="Times New Roman"/>
                <w:b/>
                <w:sz w:val="22"/>
                <w:szCs w:val="22"/>
              </w:rPr>
              <w:t>Read Wiggins &amp; McTighe</w:t>
            </w:r>
            <w:r>
              <w:rPr>
                <w:rFonts w:ascii="Times New Roman" w:hAnsi="Times New Roman"/>
                <w:sz w:val="22"/>
                <w:szCs w:val="22"/>
              </w:rPr>
              <w:t xml:space="preserve"> ch. 2: </w:t>
            </w:r>
            <w:r w:rsidR="00BB1764">
              <w:rPr>
                <w:rFonts w:ascii="Times New Roman" w:hAnsi="Times New Roman"/>
                <w:sz w:val="22"/>
                <w:szCs w:val="22"/>
              </w:rPr>
              <w:t xml:space="preserve"> Summarize 5 reasons to use Essential Questions</w:t>
            </w:r>
            <w:r w:rsidR="00166E9E">
              <w:rPr>
                <w:rFonts w:ascii="Times New Roman" w:hAnsi="Times New Roman"/>
                <w:sz w:val="22"/>
                <w:szCs w:val="22"/>
              </w:rPr>
              <w:t xml:space="preserve"> on wiki page</w:t>
            </w:r>
          </w:p>
          <w:p w14:paraId="50147DBA" w14:textId="77777777" w:rsidR="00BB1764" w:rsidRDefault="00BB1764" w:rsidP="00BB1764">
            <w:pPr>
              <w:rPr>
                <w:rFonts w:ascii="Times New Roman" w:hAnsi="Times New Roman"/>
                <w:sz w:val="22"/>
                <w:szCs w:val="22"/>
              </w:rPr>
            </w:pPr>
          </w:p>
          <w:p w14:paraId="38F1DA51" w14:textId="77777777" w:rsidR="00166E9E" w:rsidRDefault="00F745E5" w:rsidP="00166E9E">
            <w:pPr>
              <w:ind w:left="360"/>
              <w:rPr>
                <w:rFonts w:ascii="Times New Roman" w:hAnsi="Times New Roman"/>
                <w:sz w:val="22"/>
                <w:szCs w:val="22"/>
              </w:rPr>
            </w:pPr>
            <w:r w:rsidRPr="00166E9E">
              <w:rPr>
                <w:rFonts w:ascii="Times New Roman" w:hAnsi="Times New Roman"/>
                <w:b/>
                <w:sz w:val="22"/>
                <w:szCs w:val="22"/>
              </w:rPr>
              <w:t xml:space="preserve">Read Maloy </w:t>
            </w:r>
            <w:r w:rsidR="00BB1764" w:rsidRPr="00166E9E">
              <w:rPr>
                <w:rFonts w:ascii="Times New Roman" w:hAnsi="Times New Roman"/>
                <w:sz w:val="22"/>
                <w:szCs w:val="22"/>
              </w:rPr>
              <w:t xml:space="preserve"> ch.9, pp. 216-224 </w:t>
            </w:r>
            <w:r w:rsidRPr="00166E9E">
              <w:rPr>
                <w:rFonts w:ascii="Times New Roman" w:hAnsi="Times New Roman"/>
                <w:sz w:val="22"/>
                <w:szCs w:val="22"/>
              </w:rPr>
              <w:t xml:space="preserve"> On </w:t>
            </w:r>
            <w:r w:rsidR="00166E9E">
              <w:rPr>
                <w:rFonts w:ascii="Times New Roman" w:hAnsi="Times New Roman"/>
                <w:sz w:val="22"/>
                <w:szCs w:val="22"/>
              </w:rPr>
              <w:t xml:space="preserve">wiki page: </w:t>
            </w:r>
          </w:p>
          <w:p w14:paraId="0548CC42" w14:textId="315118A3" w:rsidR="00F745E5" w:rsidRDefault="00F745E5" w:rsidP="00166E9E">
            <w:pPr>
              <w:pStyle w:val="ListParagraph"/>
              <w:numPr>
                <w:ilvl w:val="0"/>
                <w:numId w:val="31"/>
              </w:numPr>
              <w:rPr>
                <w:rFonts w:ascii="Times New Roman" w:hAnsi="Times New Roman"/>
                <w:sz w:val="22"/>
                <w:szCs w:val="22"/>
              </w:rPr>
            </w:pPr>
            <w:r w:rsidRPr="00166E9E">
              <w:rPr>
                <w:rFonts w:ascii="Times New Roman" w:hAnsi="Times New Roman"/>
                <w:sz w:val="22"/>
                <w:szCs w:val="22"/>
              </w:rPr>
              <w:t>Describe multimodal learning</w:t>
            </w:r>
          </w:p>
          <w:p w14:paraId="029F0A1C" w14:textId="77777777" w:rsidR="00166E9E" w:rsidRDefault="00F745E5" w:rsidP="00166E9E">
            <w:pPr>
              <w:pStyle w:val="ListParagraph"/>
              <w:numPr>
                <w:ilvl w:val="0"/>
                <w:numId w:val="31"/>
              </w:numPr>
              <w:rPr>
                <w:rFonts w:ascii="Times New Roman" w:hAnsi="Times New Roman"/>
                <w:sz w:val="22"/>
                <w:szCs w:val="22"/>
              </w:rPr>
            </w:pPr>
            <w:r w:rsidRPr="00166E9E">
              <w:rPr>
                <w:rFonts w:ascii="Times New Roman" w:hAnsi="Times New Roman"/>
                <w:sz w:val="22"/>
                <w:szCs w:val="22"/>
              </w:rPr>
              <w:t>How to use multimedia in teaching your subject area</w:t>
            </w:r>
          </w:p>
          <w:p w14:paraId="691A6176" w14:textId="2A537C7C" w:rsidR="00BB1764" w:rsidRPr="00166E9E" w:rsidRDefault="00BB1764" w:rsidP="00166E9E">
            <w:pPr>
              <w:pStyle w:val="ListParagraph"/>
              <w:numPr>
                <w:ilvl w:val="0"/>
                <w:numId w:val="31"/>
              </w:numPr>
              <w:rPr>
                <w:rFonts w:ascii="Times New Roman" w:hAnsi="Times New Roman"/>
                <w:sz w:val="22"/>
                <w:szCs w:val="22"/>
              </w:rPr>
            </w:pPr>
            <w:r w:rsidRPr="00166E9E">
              <w:rPr>
                <w:rFonts w:ascii="Times New Roman" w:hAnsi="Times New Roman"/>
                <w:sz w:val="22"/>
                <w:szCs w:val="22"/>
              </w:rPr>
              <w:t>Strategies for using multimedia effectively with student</w:t>
            </w:r>
          </w:p>
        </w:tc>
      </w:tr>
      <w:tr w:rsidR="00F745E5" w:rsidRPr="00E17476" w14:paraId="6C732235" w14:textId="77777777" w:rsidTr="004E36FD">
        <w:tc>
          <w:tcPr>
            <w:tcW w:w="7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A07F472" w14:textId="2E398970" w:rsidR="00E84C00" w:rsidRDefault="00E84C00" w:rsidP="00E84C00">
            <w:pPr>
              <w:keepNext/>
              <w:jc w:val="center"/>
              <w:rPr>
                <w:rFonts w:ascii="Times New Roman" w:hAnsi="Times New Roman"/>
                <w:sz w:val="22"/>
                <w:szCs w:val="22"/>
              </w:rPr>
            </w:pPr>
            <w:r>
              <w:rPr>
                <w:rFonts w:ascii="Times New Roman" w:hAnsi="Times New Roman"/>
                <w:sz w:val="22"/>
                <w:szCs w:val="22"/>
              </w:rPr>
              <w:lastRenderedPageBreak/>
              <w:t>Tues</w:t>
            </w:r>
          </w:p>
          <w:p w14:paraId="2B798FFD" w14:textId="59E890CD" w:rsidR="00F745E5" w:rsidRPr="00E17476" w:rsidRDefault="00F745E5" w:rsidP="00E84C00">
            <w:pPr>
              <w:keepNext/>
              <w:jc w:val="center"/>
              <w:rPr>
                <w:rFonts w:ascii="Times New Roman" w:hAnsi="Times New Roman"/>
                <w:sz w:val="22"/>
                <w:szCs w:val="22"/>
              </w:rPr>
            </w:pPr>
            <w:r>
              <w:rPr>
                <w:rFonts w:ascii="Times New Roman" w:hAnsi="Times New Roman"/>
                <w:sz w:val="22"/>
                <w:szCs w:val="22"/>
              </w:rPr>
              <w:t>8/6</w:t>
            </w:r>
          </w:p>
        </w:tc>
        <w:tc>
          <w:tcPr>
            <w:tcW w:w="41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9FD04F9" w14:textId="77777777" w:rsidR="00F745E5" w:rsidRPr="00796680" w:rsidRDefault="00F745E5" w:rsidP="00E84C00">
            <w:pPr>
              <w:keepNext/>
              <w:rPr>
                <w:rFonts w:ascii="Times New Roman" w:hAnsi="Times New Roman"/>
                <w:b/>
                <w:sz w:val="22"/>
                <w:szCs w:val="22"/>
              </w:rPr>
            </w:pPr>
            <w:r w:rsidRPr="00796680">
              <w:rPr>
                <w:rFonts w:ascii="Times New Roman" w:hAnsi="Times New Roman"/>
                <w:b/>
                <w:sz w:val="22"/>
                <w:szCs w:val="22"/>
              </w:rPr>
              <w:t>Fostering Information Literacy</w:t>
            </w:r>
          </w:p>
          <w:p w14:paraId="3AB4A0B2" w14:textId="1E28CA12" w:rsidR="00F745E5" w:rsidRPr="00E17476" w:rsidRDefault="00BB1764" w:rsidP="00E84C00">
            <w:pPr>
              <w:keepNext/>
              <w:numPr>
                <w:ilvl w:val="0"/>
                <w:numId w:val="4"/>
              </w:numPr>
              <w:rPr>
                <w:rFonts w:ascii="Times New Roman" w:hAnsi="Times New Roman"/>
                <w:sz w:val="22"/>
                <w:szCs w:val="22"/>
              </w:rPr>
            </w:pPr>
            <w:r>
              <w:rPr>
                <w:rFonts w:ascii="Times New Roman" w:hAnsi="Times New Roman"/>
                <w:sz w:val="22"/>
                <w:szCs w:val="22"/>
              </w:rPr>
              <w:t>Discuss</w:t>
            </w:r>
            <w:r w:rsidR="00F745E5" w:rsidRPr="00E17476">
              <w:rPr>
                <w:rFonts w:ascii="Times New Roman" w:hAnsi="Times New Roman"/>
                <w:sz w:val="22"/>
                <w:szCs w:val="22"/>
              </w:rPr>
              <w:t xml:space="preserve"> Information Literacy</w:t>
            </w:r>
          </w:p>
          <w:p w14:paraId="3E859725" w14:textId="1DDCC7CB" w:rsidR="00F745E5" w:rsidRDefault="00F745E5" w:rsidP="00E84C00">
            <w:pPr>
              <w:keepNext/>
              <w:numPr>
                <w:ilvl w:val="0"/>
                <w:numId w:val="4"/>
              </w:numPr>
              <w:rPr>
                <w:rFonts w:ascii="Times New Roman" w:hAnsi="Times New Roman"/>
                <w:sz w:val="22"/>
                <w:szCs w:val="22"/>
              </w:rPr>
            </w:pPr>
            <w:r w:rsidRPr="00E17476">
              <w:rPr>
                <w:rFonts w:ascii="Times New Roman" w:hAnsi="Times New Roman"/>
                <w:sz w:val="22"/>
                <w:szCs w:val="22"/>
              </w:rPr>
              <w:t xml:space="preserve">Tech Demo: Explore </w:t>
            </w:r>
            <w:r>
              <w:rPr>
                <w:rFonts w:ascii="Times New Roman" w:hAnsi="Times New Roman"/>
                <w:sz w:val="22"/>
                <w:szCs w:val="22"/>
              </w:rPr>
              <w:t>Search Strategies and Evaluate</w:t>
            </w:r>
            <w:r w:rsidRPr="00E17476">
              <w:rPr>
                <w:rFonts w:ascii="Times New Roman" w:hAnsi="Times New Roman"/>
                <w:sz w:val="22"/>
                <w:szCs w:val="22"/>
              </w:rPr>
              <w:t xml:space="preserve"> Websites</w:t>
            </w:r>
            <w:r w:rsidR="00BB1764">
              <w:rPr>
                <w:rFonts w:ascii="Times New Roman" w:hAnsi="Times New Roman"/>
                <w:sz w:val="22"/>
                <w:szCs w:val="22"/>
              </w:rPr>
              <w:t xml:space="preserve"> (Pearson AA 2.1, 2.2, 2.3)</w:t>
            </w:r>
          </w:p>
          <w:p w14:paraId="26042F0D" w14:textId="0AF21CB4" w:rsidR="00F745E5" w:rsidRPr="00E17476" w:rsidRDefault="00F745E5" w:rsidP="00E84C00">
            <w:pPr>
              <w:keepNext/>
              <w:numPr>
                <w:ilvl w:val="0"/>
                <w:numId w:val="4"/>
              </w:numPr>
              <w:rPr>
                <w:rFonts w:ascii="Times New Roman" w:hAnsi="Times New Roman"/>
                <w:sz w:val="22"/>
                <w:szCs w:val="22"/>
              </w:rPr>
            </w:pPr>
            <w:r>
              <w:rPr>
                <w:rFonts w:ascii="Times New Roman" w:hAnsi="Times New Roman"/>
                <w:sz w:val="22"/>
                <w:szCs w:val="22"/>
              </w:rPr>
              <w:t xml:space="preserve">Elements </w:t>
            </w:r>
            <w:r w:rsidR="0018767E">
              <w:rPr>
                <w:rFonts w:ascii="Times New Roman" w:hAnsi="Times New Roman"/>
                <w:sz w:val="22"/>
                <w:szCs w:val="22"/>
              </w:rPr>
              <w:t xml:space="preserve">of </w:t>
            </w:r>
            <w:r>
              <w:rPr>
                <w:rFonts w:ascii="Times New Roman" w:hAnsi="Times New Roman"/>
                <w:sz w:val="22"/>
                <w:szCs w:val="22"/>
              </w:rPr>
              <w:t>Lesson Design &amp; Essential Questions</w:t>
            </w:r>
          </w:p>
          <w:p w14:paraId="098DB994" w14:textId="77777777" w:rsidR="00F745E5" w:rsidRPr="00E17476" w:rsidRDefault="00F745E5" w:rsidP="00E84C00">
            <w:pPr>
              <w:keepNext/>
              <w:rPr>
                <w:rFonts w:ascii="Times New Roman" w:hAnsi="Times New Roman"/>
                <w:sz w:val="22"/>
                <w:szCs w:val="22"/>
              </w:rPr>
            </w:pPr>
          </w:p>
          <w:p w14:paraId="7195B672" w14:textId="77777777" w:rsidR="00F745E5" w:rsidRPr="00796680" w:rsidRDefault="00F745E5" w:rsidP="00E84C00">
            <w:pPr>
              <w:keepNext/>
              <w:rPr>
                <w:rFonts w:ascii="Times New Roman" w:hAnsi="Times New Roman"/>
                <w:b/>
                <w:sz w:val="22"/>
                <w:szCs w:val="22"/>
              </w:rPr>
            </w:pPr>
          </w:p>
        </w:tc>
        <w:tc>
          <w:tcPr>
            <w:tcW w:w="44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948128D" w14:textId="2CFC5961" w:rsidR="00641256" w:rsidRDefault="00641256" w:rsidP="00166E9E">
            <w:pPr>
              <w:pStyle w:val="ListParagraph"/>
              <w:numPr>
                <w:ilvl w:val="0"/>
                <w:numId w:val="24"/>
              </w:numPr>
              <w:rPr>
                <w:rFonts w:ascii="Times New Roman" w:hAnsi="Times New Roman"/>
                <w:sz w:val="22"/>
                <w:szCs w:val="22"/>
              </w:rPr>
            </w:pPr>
            <w:r w:rsidRPr="00641256">
              <w:rPr>
                <w:rFonts w:ascii="Times New Roman" w:hAnsi="Times New Roman"/>
                <w:b/>
                <w:sz w:val="22"/>
                <w:szCs w:val="22"/>
              </w:rPr>
              <w:t>Read Wiggings &amp; McTighe</w:t>
            </w:r>
            <w:r>
              <w:rPr>
                <w:rFonts w:ascii="Times New Roman" w:hAnsi="Times New Roman"/>
                <w:sz w:val="22"/>
                <w:szCs w:val="22"/>
              </w:rPr>
              <w:t xml:space="preserve"> ch. 3.  Brainstorm several essential questions for the unit topic of the lesson plan you will write</w:t>
            </w:r>
          </w:p>
          <w:p w14:paraId="67FDB3E1" w14:textId="77777777" w:rsidR="00641256" w:rsidRPr="00641256" w:rsidRDefault="00641256" w:rsidP="00641256">
            <w:pPr>
              <w:ind w:left="53"/>
              <w:rPr>
                <w:rFonts w:ascii="Times New Roman" w:hAnsi="Times New Roman"/>
                <w:sz w:val="22"/>
                <w:szCs w:val="22"/>
              </w:rPr>
            </w:pPr>
          </w:p>
          <w:p w14:paraId="3396CAF7" w14:textId="5FDB703F" w:rsidR="00E84C00" w:rsidRDefault="00E84C00" w:rsidP="00166E9E">
            <w:pPr>
              <w:pStyle w:val="ListParagraph"/>
              <w:numPr>
                <w:ilvl w:val="0"/>
                <w:numId w:val="24"/>
              </w:numPr>
              <w:rPr>
                <w:rFonts w:ascii="Times New Roman" w:hAnsi="Times New Roman"/>
                <w:sz w:val="22"/>
                <w:szCs w:val="22"/>
              </w:rPr>
            </w:pPr>
            <w:r w:rsidRPr="00E84C00">
              <w:rPr>
                <w:rFonts w:ascii="Times New Roman" w:hAnsi="Times New Roman"/>
                <w:sz w:val="22"/>
                <w:szCs w:val="22"/>
              </w:rPr>
              <w:t>Lesson Topic &amp; Draft Essential Question</w:t>
            </w:r>
            <w:r w:rsidR="00166E9E">
              <w:rPr>
                <w:rFonts w:ascii="Times New Roman" w:hAnsi="Times New Roman"/>
                <w:sz w:val="22"/>
                <w:szCs w:val="22"/>
              </w:rPr>
              <w:t xml:space="preserve"> on wiki page</w:t>
            </w:r>
          </w:p>
          <w:p w14:paraId="6FAD1BC6" w14:textId="77777777" w:rsidR="00E84C00" w:rsidRPr="00E84C00" w:rsidRDefault="00E84C00" w:rsidP="00E84C00">
            <w:pPr>
              <w:ind w:left="53"/>
              <w:rPr>
                <w:rFonts w:ascii="Times New Roman" w:hAnsi="Times New Roman"/>
                <w:sz w:val="22"/>
                <w:szCs w:val="22"/>
              </w:rPr>
            </w:pPr>
          </w:p>
          <w:p w14:paraId="4B42AE5F" w14:textId="19A25BEE" w:rsidR="00F745E5" w:rsidRDefault="00F745E5" w:rsidP="00166E9E">
            <w:pPr>
              <w:pStyle w:val="ListParagraph"/>
              <w:numPr>
                <w:ilvl w:val="0"/>
                <w:numId w:val="21"/>
              </w:numPr>
              <w:rPr>
                <w:rFonts w:ascii="Times New Roman" w:hAnsi="Times New Roman"/>
                <w:sz w:val="22"/>
                <w:szCs w:val="22"/>
              </w:rPr>
            </w:pPr>
            <w:r w:rsidRPr="00E84C00">
              <w:rPr>
                <w:rFonts w:ascii="Times New Roman" w:hAnsi="Times New Roman"/>
                <w:b/>
                <w:sz w:val="22"/>
                <w:szCs w:val="22"/>
              </w:rPr>
              <w:t>Read Maloy</w:t>
            </w:r>
            <w:r w:rsidRPr="0047495F">
              <w:rPr>
                <w:rFonts w:ascii="Times New Roman" w:hAnsi="Times New Roman"/>
                <w:sz w:val="22"/>
                <w:szCs w:val="22"/>
              </w:rPr>
              <w:t xml:space="preserve"> ch. 5 pp. 98-117 On </w:t>
            </w:r>
            <w:r w:rsidR="00166E9E">
              <w:rPr>
                <w:rFonts w:ascii="Times New Roman" w:hAnsi="Times New Roman"/>
                <w:sz w:val="22"/>
                <w:szCs w:val="22"/>
              </w:rPr>
              <w:t>wikipage</w:t>
            </w:r>
          </w:p>
          <w:p w14:paraId="5828429C" w14:textId="77777777" w:rsidR="00F745E5" w:rsidRPr="0047495F" w:rsidRDefault="00F745E5" w:rsidP="00166E9E">
            <w:pPr>
              <w:pStyle w:val="ListParagraph"/>
              <w:numPr>
                <w:ilvl w:val="0"/>
                <w:numId w:val="23"/>
              </w:numPr>
              <w:rPr>
                <w:rFonts w:ascii="Times New Roman" w:hAnsi="Times New Roman"/>
                <w:sz w:val="22"/>
                <w:szCs w:val="22"/>
              </w:rPr>
            </w:pPr>
            <w:r w:rsidRPr="0047495F">
              <w:rPr>
                <w:rFonts w:ascii="Times New Roman" w:hAnsi="Times New Roman"/>
                <w:sz w:val="22"/>
                <w:szCs w:val="22"/>
              </w:rPr>
              <w:t>Compare digital/info literacy &amp; media literacy.  Why are both important?</w:t>
            </w:r>
          </w:p>
          <w:p w14:paraId="1B903B2F" w14:textId="77777777" w:rsidR="00F745E5" w:rsidRPr="0047495F" w:rsidRDefault="00F745E5" w:rsidP="00166E9E">
            <w:pPr>
              <w:pStyle w:val="ListParagraph"/>
              <w:numPr>
                <w:ilvl w:val="0"/>
                <w:numId w:val="23"/>
              </w:numPr>
              <w:rPr>
                <w:rFonts w:ascii="Times New Roman" w:hAnsi="Times New Roman"/>
                <w:sz w:val="22"/>
                <w:szCs w:val="22"/>
              </w:rPr>
            </w:pPr>
            <w:r w:rsidRPr="0047495F">
              <w:rPr>
                <w:rFonts w:ascii="Times New Roman" w:hAnsi="Times New Roman"/>
                <w:sz w:val="22"/>
                <w:szCs w:val="22"/>
              </w:rPr>
              <w:t xml:space="preserve">What differences do you notice between search engines?  </w:t>
            </w:r>
          </w:p>
          <w:p w14:paraId="178535F1" w14:textId="073B2BC1" w:rsidR="00F745E5" w:rsidRPr="00CA7A50" w:rsidRDefault="00F745E5" w:rsidP="00166E9E">
            <w:pPr>
              <w:numPr>
                <w:ilvl w:val="0"/>
                <w:numId w:val="23"/>
              </w:numPr>
              <w:rPr>
                <w:rFonts w:ascii="Times New Roman" w:hAnsi="Times New Roman"/>
                <w:sz w:val="22"/>
                <w:szCs w:val="22"/>
              </w:rPr>
            </w:pPr>
            <w:r w:rsidRPr="0047495F">
              <w:rPr>
                <w:rFonts w:ascii="Times New Roman" w:hAnsi="Times New Roman"/>
                <w:sz w:val="22"/>
                <w:szCs w:val="22"/>
              </w:rPr>
              <w:t xml:space="preserve">What strategies would you use with students who are conducting an Internet search? </w:t>
            </w:r>
          </w:p>
        </w:tc>
      </w:tr>
      <w:tr w:rsidR="00F745E5" w:rsidRPr="00E17476" w14:paraId="7CDB25FD" w14:textId="77777777" w:rsidTr="004E36FD">
        <w:tc>
          <w:tcPr>
            <w:tcW w:w="7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A818B1E" w14:textId="7BBD913C" w:rsidR="00F745E5" w:rsidRPr="00E17476" w:rsidRDefault="00F745E5" w:rsidP="00E44779">
            <w:pPr>
              <w:jc w:val="center"/>
              <w:rPr>
                <w:rFonts w:ascii="Times New Roman" w:hAnsi="Times New Roman"/>
                <w:sz w:val="22"/>
                <w:szCs w:val="22"/>
              </w:rPr>
            </w:pPr>
          </w:p>
          <w:p w14:paraId="1D87BF2B" w14:textId="77777777" w:rsidR="007A69E4" w:rsidRDefault="007A69E4" w:rsidP="00E44779">
            <w:pPr>
              <w:jc w:val="center"/>
              <w:rPr>
                <w:rFonts w:ascii="Times New Roman" w:hAnsi="Times New Roman"/>
                <w:sz w:val="22"/>
                <w:szCs w:val="22"/>
              </w:rPr>
            </w:pPr>
            <w:r>
              <w:rPr>
                <w:rFonts w:ascii="Times New Roman" w:hAnsi="Times New Roman"/>
                <w:sz w:val="22"/>
                <w:szCs w:val="22"/>
              </w:rPr>
              <w:t>Thur</w:t>
            </w:r>
          </w:p>
          <w:p w14:paraId="66C2EB24" w14:textId="29618713" w:rsidR="00F745E5" w:rsidRPr="00E17476" w:rsidRDefault="00F745E5" w:rsidP="00E44779">
            <w:pPr>
              <w:jc w:val="center"/>
              <w:rPr>
                <w:rFonts w:ascii="Times New Roman" w:hAnsi="Times New Roman"/>
                <w:sz w:val="22"/>
                <w:szCs w:val="22"/>
              </w:rPr>
            </w:pPr>
            <w:r>
              <w:rPr>
                <w:rFonts w:ascii="Times New Roman" w:hAnsi="Times New Roman"/>
                <w:sz w:val="22"/>
                <w:szCs w:val="22"/>
              </w:rPr>
              <w:t>8/8</w:t>
            </w:r>
          </w:p>
        </w:tc>
        <w:tc>
          <w:tcPr>
            <w:tcW w:w="41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EC3BDD6" w14:textId="77777777" w:rsidR="00F745E5" w:rsidRDefault="00F745E5" w:rsidP="00E44779">
            <w:pPr>
              <w:rPr>
                <w:rFonts w:ascii="Times New Roman" w:hAnsi="Times New Roman"/>
                <w:b/>
                <w:sz w:val="22"/>
                <w:szCs w:val="22"/>
              </w:rPr>
            </w:pPr>
            <w:r>
              <w:rPr>
                <w:rFonts w:ascii="Times New Roman" w:hAnsi="Times New Roman"/>
                <w:b/>
                <w:sz w:val="22"/>
                <w:szCs w:val="22"/>
              </w:rPr>
              <w:t>Teacher Productivity:</w:t>
            </w:r>
            <w:r w:rsidRPr="00796680">
              <w:rPr>
                <w:rFonts w:ascii="Times New Roman" w:hAnsi="Times New Roman"/>
                <w:b/>
                <w:sz w:val="22"/>
                <w:szCs w:val="22"/>
              </w:rPr>
              <w:t>Planning for Instruction</w:t>
            </w:r>
          </w:p>
          <w:p w14:paraId="16569AF4" w14:textId="77777777" w:rsidR="00F745E5" w:rsidRPr="00C41053" w:rsidRDefault="00F745E5" w:rsidP="00166E9E">
            <w:pPr>
              <w:pStyle w:val="ListParagraph"/>
              <w:numPr>
                <w:ilvl w:val="0"/>
                <w:numId w:val="13"/>
              </w:numPr>
              <w:rPr>
                <w:rFonts w:ascii="Times New Roman" w:hAnsi="Times New Roman"/>
                <w:sz w:val="22"/>
                <w:szCs w:val="22"/>
              </w:rPr>
            </w:pPr>
            <w:r w:rsidRPr="00C41053">
              <w:rPr>
                <w:rFonts w:ascii="Times New Roman" w:hAnsi="Times New Roman"/>
                <w:sz w:val="22"/>
                <w:szCs w:val="22"/>
              </w:rPr>
              <w:t xml:space="preserve">Share digital </w:t>
            </w:r>
            <w:r>
              <w:rPr>
                <w:rFonts w:ascii="Times New Roman" w:hAnsi="Times New Roman"/>
                <w:sz w:val="22"/>
                <w:szCs w:val="22"/>
              </w:rPr>
              <w:t>presentation</w:t>
            </w:r>
            <w:r w:rsidRPr="00C41053">
              <w:rPr>
                <w:rFonts w:ascii="Times New Roman" w:hAnsi="Times New Roman"/>
                <w:sz w:val="22"/>
                <w:szCs w:val="22"/>
              </w:rPr>
              <w:t xml:space="preserve"> tools</w:t>
            </w:r>
          </w:p>
          <w:p w14:paraId="13833ED0" w14:textId="77777777" w:rsidR="00F745E5" w:rsidRPr="00E17476" w:rsidRDefault="00F745E5" w:rsidP="00166E9E">
            <w:pPr>
              <w:numPr>
                <w:ilvl w:val="0"/>
                <w:numId w:val="12"/>
              </w:numPr>
              <w:rPr>
                <w:rFonts w:ascii="Times New Roman" w:hAnsi="Times New Roman"/>
                <w:sz w:val="22"/>
                <w:szCs w:val="22"/>
              </w:rPr>
            </w:pPr>
            <w:r w:rsidRPr="00E17476">
              <w:rPr>
                <w:rFonts w:ascii="Times New Roman" w:hAnsi="Times New Roman"/>
                <w:sz w:val="22"/>
                <w:szCs w:val="22"/>
              </w:rPr>
              <w:t>Use digital tools to support academic content selection</w:t>
            </w:r>
          </w:p>
          <w:p w14:paraId="2D0D5F92" w14:textId="3279A8FA" w:rsidR="00F745E5" w:rsidRPr="00E17476" w:rsidRDefault="00F745E5" w:rsidP="007A69E4">
            <w:pPr>
              <w:ind w:left="360"/>
              <w:rPr>
                <w:rFonts w:ascii="Times New Roman" w:hAnsi="Times New Roman"/>
                <w:sz w:val="22"/>
                <w:szCs w:val="22"/>
              </w:rPr>
            </w:pPr>
          </w:p>
        </w:tc>
        <w:tc>
          <w:tcPr>
            <w:tcW w:w="44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5371CCD" w14:textId="07D1975F" w:rsidR="0018767E" w:rsidRDefault="0018767E" w:rsidP="00166E9E">
            <w:pPr>
              <w:numPr>
                <w:ilvl w:val="0"/>
                <w:numId w:val="25"/>
              </w:numPr>
              <w:rPr>
                <w:rFonts w:ascii="Times New Roman" w:hAnsi="Times New Roman"/>
                <w:sz w:val="22"/>
                <w:szCs w:val="22"/>
              </w:rPr>
            </w:pPr>
            <w:r w:rsidRPr="000172CE">
              <w:rPr>
                <w:rFonts w:ascii="Times New Roman" w:hAnsi="Times New Roman"/>
                <w:b/>
                <w:sz w:val="22"/>
                <w:szCs w:val="22"/>
              </w:rPr>
              <w:t>Read Maloy</w:t>
            </w:r>
            <w:r w:rsidR="000172CE">
              <w:rPr>
                <w:rFonts w:ascii="Times New Roman" w:hAnsi="Times New Roman"/>
                <w:sz w:val="22"/>
                <w:szCs w:val="22"/>
              </w:rPr>
              <w:t xml:space="preserve"> ch. 6</w:t>
            </w:r>
            <w:r>
              <w:rPr>
                <w:rFonts w:ascii="Times New Roman" w:hAnsi="Times New Roman"/>
                <w:sz w:val="22"/>
                <w:szCs w:val="22"/>
              </w:rPr>
              <w:t xml:space="preserve"> pp. 144-150 </w:t>
            </w:r>
            <w:r w:rsidRPr="00E17476">
              <w:rPr>
                <w:rFonts w:ascii="Times New Roman" w:hAnsi="Times New Roman"/>
                <w:sz w:val="22"/>
                <w:szCs w:val="22"/>
              </w:rPr>
              <w:t xml:space="preserve"> </w:t>
            </w:r>
            <w:r>
              <w:rPr>
                <w:rFonts w:ascii="Times New Roman" w:hAnsi="Times New Roman"/>
                <w:sz w:val="22"/>
                <w:szCs w:val="22"/>
              </w:rPr>
              <w:t>and explore lesson plan websites for grade level/subject area</w:t>
            </w:r>
          </w:p>
          <w:p w14:paraId="29960242" w14:textId="77777777" w:rsidR="0018767E" w:rsidRDefault="0018767E" w:rsidP="0018767E">
            <w:pPr>
              <w:rPr>
                <w:rFonts w:ascii="Times New Roman" w:hAnsi="Times New Roman"/>
                <w:sz w:val="22"/>
                <w:szCs w:val="22"/>
              </w:rPr>
            </w:pPr>
          </w:p>
          <w:p w14:paraId="5AE1A246" w14:textId="4D841F87" w:rsidR="00E84C00" w:rsidRPr="0018767E" w:rsidRDefault="00E84C00" w:rsidP="00166E9E">
            <w:pPr>
              <w:numPr>
                <w:ilvl w:val="0"/>
                <w:numId w:val="25"/>
              </w:numPr>
              <w:rPr>
                <w:rFonts w:ascii="Times New Roman" w:hAnsi="Times New Roman"/>
                <w:sz w:val="22"/>
                <w:szCs w:val="22"/>
              </w:rPr>
            </w:pPr>
            <w:r w:rsidRPr="00E17476">
              <w:rPr>
                <w:rFonts w:ascii="Times New Roman" w:hAnsi="Times New Roman"/>
                <w:sz w:val="22"/>
                <w:szCs w:val="22"/>
              </w:rPr>
              <w:t xml:space="preserve">Complete Tech Activity: </w:t>
            </w:r>
            <w:r w:rsidRPr="00CC11AC">
              <w:rPr>
                <w:rFonts w:ascii="Times New Roman" w:hAnsi="Times New Roman"/>
                <w:b/>
                <w:i/>
                <w:sz w:val="22"/>
                <w:szCs w:val="22"/>
              </w:rPr>
              <w:t>Evaluating Websites</w:t>
            </w:r>
            <w:r w:rsidR="0018767E">
              <w:rPr>
                <w:rFonts w:ascii="Times New Roman" w:hAnsi="Times New Roman"/>
                <w:sz w:val="22"/>
                <w:szCs w:val="22"/>
              </w:rPr>
              <w:t xml:space="preserve"> related to grade level, </w:t>
            </w:r>
            <w:r>
              <w:rPr>
                <w:rFonts w:ascii="Times New Roman" w:hAnsi="Times New Roman"/>
                <w:sz w:val="22"/>
                <w:szCs w:val="22"/>
              </w:rPr>
              <w:t xml:space="preserve">subject &amp; lesson topic </w:t>
            </w:r>
            <w:r w:rsidR="0018767E">
              <w:rPr>
                <w:rFonts w:ascii="Times New Roman" w:hAnsi="Times New Roman"/>
                <w:sz w:val="22"/>
                <w:szCs w:val="22"/>
              </w:rPr>
              <w:t xml:space="preserve"> </w:t>
            </w:r>
            <w:r w:rsidRPr="0018767E">
              <w:rPr>
                <w:rFonts w:ascii="Times New Roman" w:hAnsi="Times New Roman"/>
                <w:sz w:val="22"/>
                <w:szCs w:val="22"/>
              </w:rPr>
              <w:t>(Pearson  Project Based Assign 2.2)</w:t>
            </w:r>
          </w:p>
          <w:p w14:paraId="1D1B4953" w14:textId="77777777" w:rsidR="00E84C00" w:rsidRPr="00E84C00" w:rsidRDefault="00E84C00" w:rsidP="00E84C00">
            <w:pPr>
              <w:rPr>
                <w:rFonts w:ascii="Times New Roman" w:hAnsi="Times New Roman"/>
                <w:sz w:val="22"/>
                <w:szCs w:val="22"/>
              </w:rPr>
            </w:pPr>
          </w:p>
          <w:p w14:paraId="3B5311B5" w14:textId="21B07C95" w:rsidR="00F745E5" w:rsidRPr="00E17476" w:rsidRDefault="00F745E5" w:rsidP="00692C7C">
            <w:pPr>
              <w:numPr>
                <w:ilvl w:val="0"/>
                <w:numId w:val="25"/>
              </w:numPr>
              <w:rPr>
                <w:rFonts w:ascii="Times New Roman" w:hAnsi="Times New Roman"/>
                <w:sz w:val="22"/>
                <w:szCs w:val="22"/>
              </w:rPr>
            </w:pPr>
            <w:r w:rsidRPr="00CC11AC">
              <w:rPr>
                <w:rFonts w:ascii="Times New Roman" w:hAnsi="Times New Roman"/>
                <w:i/>
                <w:sz w:val="22"/>
                <w:szCs w:val="22"/>
              </w:rPr>
              <w:t xml:space="preserve"> </w:t>
            </w:r>
            <w:r w:rsidRPr="00CC11AC">
              <w:rPr>
                <w:rFonts w:ascii="Times New Roman" w:hAnsi="Times New Roman"/>
                <w:b/>
                <w:i/>
                <w:sz w:val="22"/>
                <w:szCs w:val="22"/>
              </w:rPr>
              <w:t xml:space="preserve">Digital </w:t>
            </w:r>
            <w:r w:rsidR="000172CE">
              <w:rPr>
                <w:rFonts w:ascii="Times New Roman" w:hAnsi="Times New Roman"/>
                <w:b/>
                <w:i/>
                <w:sz w:val="22"/>
                <w:szCs w:val="22"/>
              </w:rPr>
              <w:t>Presentation tool for Student</w:t>
            </w:r>
            <w:r w:rsidRPr="00CC11AC">
              <w:rPr>
                <w:rFonts w:ascii="Times New Roman" w:hAnsi="Times New Roman"/>
                <w:b/>
                <w:i/>
                <w:sz w:val="22"/>
                <w:szCs w:val="22"/>
              </w:rPr>
              <w:t>s</w:t>
            </w:r>
            <w:r w:rsidR="00166E9E">
              <w:rPr>
                <w:rFonts w:ascii="Times New Roman" w:hAnsi="Times New Roman"/>
                <w:i/>
                <w:sz w:val="22"/>
                <w:szCs w:val="22"/>
              </w:rPr>
              <w:t xml:space="preserve"> </w:t>
            </w:r>
            <w:r w:rsidR="00166E9E" w:rsidRPr="00166E9E">
              <w:rPr>
                <w:rFonts w:ascii="Times New Roman" w:hAnsi="Times New Roman"/>
                <w:b/>
                <w:i/>
                <w:sz w:val="22"/>
                <w:szCs w:val="22"/>
              </w:rPr>
              <w:t>PREZI</w:t>
            </w:r>
            <w:r w:rsidR="00692C7C">
              <w:rPr>
                <w:rFonts w:ascii="Times New Roman" w:hAnsi="Times New Roman"/>
                <w:i/>
                <w:sz w:val="22"/>
                <w:szCs w:val="22"/>
              </w:rPr>
              <w:t xml:space="preserve"> </w:t>
            </w:r>
            <w:r w:rsidR="00692C7C">
              <w:rPr>
                <w:rFonts w:ascii="Times New Roman" w:hAnsi="Times New Roman"/>
                <w:sz w:val="22"/>
                <w:szCs w:val="22"/>
              </w:rPr>
              <w:t>for the lesson plan you are creating. See Scoring Rubric   Save to wiki page</w:t>
            </w:r>
          </w:p>
        </w:tc>
      </w:tr>
      <w:tr w:rsidR="00F745E5" w:rsidRPr="00E17476" w14:paraId="1842E3DA" w14:textId="77777777" w:rsidTr="004E36FD">
        <w:tc>
          <w:tcPr>
            <w:tcW w:w="7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72CD541" w14:textId="0DFE2629" w:rsidR="0018767E" w:rsidRDefault="0018767E" w:rsidP="00E44779">
            <w:pPr>
              <w:jc w:val="center"/>
              <w:rPr>
                <w:rFonts w:ascii="Times New Roman" w:hAnsi="Times New Roman"/>
                <w:sz w:val="22"/>
                <w:szCs w:val="22"/>
              </w:rPr>
            </w:pPr>
            <w:r>
              <w:rPr>
                <w:rFonts w:ascii="Times New Roman" w:hAnsi="Times New Roman"/>
                <w:sz w:val="22"/>
                <w:szCs w:val="22"/>
              </w:rPr>
              <w:t>Tues</w:t>
            </w:r>
          </w:p>
          <w:p w14:paraId="0059194D" w14:textId="18009A88" w:rsidR="00F745E5" w:rsidRPr="00E17476" w:rsidRDefault="0018767E" w:rsidP="00E44779">
            <w:pPr>
              <w:jc w:val="center"/>
              <w:rPr>
                <w:rFonts w:ascii="Times New Roman" w:hAnsi="Times New Roman"/>
                <w:sz w:val="22"/>
                <w:szCs w:val="22"/>
              </w:rPr>
            </w:pPr>
            <w:r>
              <w:rPr>
                <w:rFonts w:ascii="Times New Roman" w:hAnsi="Times New Roman"/>
                <w:sz w:val="22"/>
                <w:szCs w:val="22"/>
              </w:rPr>
              <w:t xml:space="preserve"> </w:t>
            </w:r>
            <w:r w:rsidR="00F745E5">
              <w:rPr>
                <w:rFonts w:ascii="Times New Roman" w:hAnsi="Times New Roman"/>
                <w:sz w:val="22"/>
                <w:szCs w:val="22"/>
              </w:rPr>
              <w:t>8/13</w:t>
            </w:r>
          </w:p>
        </w:tc>
        <w:tc>
          <w:tcPr>
            <w:tcW w:w="41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52C5D76" w14:textId="77777777" w:rsidR="00F745E5" w:rsidRPr="00796680" w:rsidRDefault="00F745E5" w:rsidP="008E5686">
            <w:pPr>
              <w:rPr>
                <w:rFonts w:ascii="Times New Roman" w:hAnsi="Times New Roman"/>
                <w:b/>
                <w:sz w:val="22"/>
                <w:szCs w:val="22"/>
              </w:rPr>
            </w:pPr>
            <w:r>
              <w:rPr>
                <w:rFonts w:ascii="Times New Roman" w:hAnsi="Times New Roman"/>
                <w:b/>
                <w:sz w:val="22"/>
                <w:szCs w:val="22"/>
              </w:rPr>
              <w:t>Teacher Productivity: Designing</w:t>
            </w:r>
            <w:r w:rsidRPr="00796680">
              <w:rPr>
                <w:rFonts w:ascii="Times New Roman" w:hAnsi="Times New Roman"/>
                <w:b/>
                <w:sz w:val="22"/>
                <w:szCs w:val="22"/>
              </w:rPr>
              <w:t xml:space="preserve"> Instruction</w:t>
            </w:r>
          </w:p>
          <w:p w14:paraId="4ABCA345" w14:textId="77777777" w:rsidR="0018767E" w:rsidRDefault="0018767E" w:rsidP="00166E9E">
            <w:pPr>
              <w:pStyle w:val="ListParagraph"/>
              <w:numPr>
                <w:ilvl w:val="0"/>
                <w:numId w:val="17"/>
              </w:numPr>
              <w:rPr>
                <w:rFonts w:ascii="Times New Roman" w:hAnsi="Times New Roman"/>
                <w:sz w:val="22"/>
                <w:szCs w:val="22"/>
              </w:rPr>
            </w:pPr>
            <w:r w:rsidRPr="00141F90">
              <w:rPr>
                <w:rFonts w:ascii="Times New Roman" w:hAnsi="Times New Roman"/>
                <w:sz w:val="22"/>
                <w:szCs w:val="22"/>
              </w:rPr>
              <w:t xml:space="preserve">Share draft lesson plans  </w:t>
            </w:r>
          </w:p>
          <w:p w14:paraId="23BC0C8F" w14:textId="31E007E3" w:rsidR="00F745E5" w:rsidRPr="00141F90" w:rsidRDefault="00F745E5" w:rsidP="00166E9E">
            <w:pPr>
              <w:pStyle w:val="ListParagraph"/>
              <w:numPr>
                <w:ilvl w:val="0"/>
                <w:numId w:val="17"/>
              </w:numPr>
              <w:rPr>
                <w:rFonts w:ascii="Times New Roman" w:hAnsi="Times New Roman"/>
                <w:sz w:val="22"/>
                <w:szCs w:val="22"/>
              </w:rPr>
            </w:pPr>
            <w:r w:rsidRPr="00141F90">
              <w:rPr>
                <w:rFonts w:ascii="Times New Roman" w:hAnsi="Times New Roman"/>
                <w:sz w:val="22"/>
                <w:szCs w:val="22"/>
              </w:rPr>
              <w:t>Tech Demo:  Explore ways to integrate technology into a lesson plan</w:t>
            </w:r>
            <w:r w:rsidR="004E36FD">
              <w:rPr>
                <w:rFonts w:ascii="Times New Roman" w:hAnsi="Times New Roman"/>
                <w:sz w:val="22"/>
                <w:szCs w:val="22"/>
              </w:rPr>
              <w:t xml:space="preserve"> (Pearson AA 7.4)</w:t>
            </w:r>
          </w:p>
          <w:p w14:paraId="7A9B66FA" w14:textId="77777777" w:rsidR="00F745E5" w:rsidRDefault="00F745E5" w:rsidP="00166E9E">
            <w:pPr>
              <w:pStyle w:val="ListParagraph"/>
              <w:numPr>
                <w:ilvl w:val="0"/>
                <w:numId w:val="17"/>
              </w:numPr>
              <w:rPr>
                <w:rFonts w:ascii="Times New Roman" w:hAnsi="Times New Roman"/>
                <w:sz w:val="22"/>
                <w:szCs w:val="22"/>
              </w:rPr>
            </w:pPr>
            <w:r>
              <w:rPr>
                <w:rFonts w:ascii="Times New Roman" w:hAnsi="Times New Roman"/>
                <w:sz w:val="22"/>
                <w:szCs w:val="22"/>
              </w:rPr>
              <w:t>Revise lesson to incorporate technology for instruction</w:t>
            </w:r>
            <w:r w:rsidR="004E36FD">
              <w:rPr>
                <w:rFonts w:ascii="Times New Roman" w:hAnsi="Times New Roman"/>
                <w:sz w:val="22"/>
                <w:szCs w:val="22"/>
              </w:rPr>
              <w:t xml:space="preserve"> (Pearson Project Based Asses 7.4)</w:t>
            </w:r>
          </w:p>
          <w:p w14:paraId="003A84B2" w14:textId="3A2ED64D" w:rsidR="004E36FD" w:rsidRPr="004E36FD" w:rsidRDefault="004E36FD" w:rsidP="004E36FD">
            <w:pPr>
              <w:rPr>
                <w:rFonts w:ascii="Times New Roman" w:hAnsi="Times New Roman"/>
                <w:sz w:val="22"/>
                <w:szCs w:val="22"/>
              </w:rPr>
            </w:pPr>
          </w:p>
        </w:tc>
        <w:tc>
          <w:tcPr>
            <w:tcW w:w="44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7334372" w14:textId="77777777" w:rsidR="00F745E5" w:rsidRDefault="0018767E" w:rsidP="00166E9E">
            <w:pPr>
              <w:numPr>
                <w:ilvl w:val="0"/>
                <w:numId w:val="29"/>
              </w:numPr>
              <w:rPr>
                <w:rFonts w:ascii="Times New Roman" w:hAnsi="Times New Roman"/>
                <w:sz w:val="22"/>
                <w:szCs w:val="22"/>
              </w:rPr>
            </w:pPr>
            <w:r>
              <w:rPr>
                <w:rFonts w:ascii="Times New Roman" w:hAnsi="Times New Roman"/>
                <w:sz w:val="22"/>
                <w:szCs w:val="22"/>
              </w:rPr>
              <w:t>Draft Lesson Plan</w:t>
            </w:r>
          </w:p>
          <w:p w14:paraId="044E59B9" w14:textId="77777777" w:rsidR="009717D0" w:rsidRDefault="009717D0" w:rsidP="009717D0">
            <w:pPr>
              <w:rPr>
                <w:rFonts w:ascii="Times New Roman" w:hAnsi="Times New Roman"/>
                <w:sz w:val="22"/>
                <w:szCs w:val="22"/>
              </w:rPr>
            </w:pPr>
          </w:p>
          <w:p w14:paraId="702E749D" w14:textId="4FEB2F35" w:rsidR="004E36FD" w:rsidRDefault="004E36FD" w:rsidP="00166E9E">
            <w:pPr>
              <w:numPr>
                <w:ilvl w:val="0"/>
                <w:numId w:val="29"/>
              </w:numPr>
              <w:rPr>
                <w:rFonts w:ascii="Times New Roman" w:hAnsi="Times New Roman"/>
                <w:sz w:val="22"/>
                <w:szCs w:val="22"/>
              </w:rPr>
            </w:pPr>
            <w:r w:rsidRPr="00630295">
              <w:rPr>
                <w:rFonts w:ascii="Times New Roman" w:hAnsi="Times New Roman"/>
                <w:b/>
                <w:sz w:val="22"/>
                <w:szCs w:val="22"/>
              </w:rPr>
              <w:t>Read Maloy</w:t>
            </w:r>
            <w:r>
              <w:rPr>
                <w:rFonts w:ascii="Times New Roman" w:hAnsi="Times New Roman"/>
                <w:sz w:val="22"/>
                <w:szCs w:val="22"/>
              </w:rPr>
              <w:t xml:space="preserve"> </w:t>
            </w:r>
            <w:r w:rsidR="00630295">
              <w:rPr>
                <w:rFonts w:ascii="Times New Roman" w:hAnsi="Times New Roman"/>
                <w:sz w:val="22"/>
                <w:szCs w:val="22"/>
              </w:rPr>
              <w:t xml:space="preserve"> ch.  3 pp. </w:t>
            </w:r>
            <w:r w:rsidR="009717D0">
              <w:rPr>
                <w:rFonts w:ascii="Times New Roman" w:hAnsi="Times New Roman"/>
                <w:sz w:val="22"/>
                <w:szCs w:val="22"/>
              </w:rPr>
              <w:t xml:space="preserve">50, 52-65 and ch </w:t>
            </w:r>
            <w:r w:rsidR="00630295">
              <w:rPr>
                <w:rFonts w:ascii="Times New Roman" w:hAnsi="Times New Roman"/>
                <w:sz w:val="22"/>
                <w:szCs w:val="22"/>
              </w:rPr>
              <w:t xml:space="preserve">4 </w:t>
            </w:r>
            <w:r>
              <w:rPr>
                <w:rFonts w:ascii="Times New Roman" w:hAnsi="Times New Roman"/>
                <w:sz w:val="22"/>
                <w:szCs w:val="22"/>
              </w:rPr>
              <w:t xml:space="preserve"> </w:t>
            </w:r>
            <w:r w:rsidR="00630295">
              <w:rPr>
                <w:rFonts w:ascii="Times New Roman" w:hAnsi="Times New Roman"/>
                <w:sz w:val="22"/>
                <w:szCs w:val="22"/>
              </w:rPr>
              <w:t xml:space="preserve">pp 74-82. </w:t>
            </w:r>
            <w:r w:rsidR="00166E9E">
              <w:rPr>
                <w:rFonts w:ascii="Times New Roman" w:hAnsi="Times New Roman"/>
                <w:sz w:val="22"/>
                <w:szCs w:val="22"/>
              </w:rPr>
              <w:t xml:space="preserve">  On wiki page</w:t>
            </w:r>
          </w:p>
          <w:p w14:paraId="63AE6BEC" w14:textId="77777777" w:rsidR="009717D0" w:rsidRDefault="009717D0" w:rsidP="00166E9E">
            <w:pPr>
              <w:numPr>
                <w:ilvl w:val="0"/>
                <w:numId w:val="30"/>
              </w:numPr>
              <w:rPr>
                <w:rFonts w:ascii="Times New Roman" w:hAnsi="Times New Roman"/>
                <w:sz w:val="22"/>
                <w:szCs w:val="22"/>
              </w:rPr>
            </w:pPr>
            <w:r>
              <w:rPr>
                <w:rFonts w:ascii="Times New Roman" w:hAnsi="Times New Roman"/>
                <w:sz w:val="22"/>
                <w:szCs w:val="22"/>
              </w:rPr>
              <w:t>How can technologies support tutoring, learning groups, inquiry learning, metacognitive thinking?  Be specific.</w:t>
            </w:r>
          </w:p>
          <w:p w14:paraId="79C511A5" w14:textId="356F2795" w:rsidR="009717D0" w:rsidRPr="008E5686" w:rsidRDefault="009717D0" w:rsidP="00166E9E">
            <w:pPr>
              <w:numPr>
                <w:ilvl w:val="0"/>
                <w:numId w:val="30"/>
              </w:numPr>
              <w:rPr>
                <w:rFonts w:ascii="Times New Roman" w:hAnsi="Times New Roman"/>
                <w:sz w:val="22"/>
                <w:szCs w:val="22"/>
              </w:rPr>
            </w:pPr>
            <w:r>
              <w:rPr>
                <w:rFonts w:ascii="Times New Roman" w:hAnsi="Times New Roman"/>
                <w:sz w:val="22"/>
                <w:szCs w:val="22"/>
              </w:rPr>
              <w:t xml:space="preserve">For the lesson plan you developed  suggest a way to use technology to support problem-solving, feedback, digital literacy, and collaboration. </w:t>
            </w:r>
          </w:p>
        </w:tc>
      </w:tr>
      <w:tr w:rsidR="00CF75AC" w:rsidRPr="00E17476" w14:paraId="127E531C" w14:textId="77777777" w:rsidTr="004E36FD">
        <w:tc>
          <w:tcPr>
            <w:tcW w:w="7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86073DE" w14:textId="413CA265" w:rsidR="00CF75AC" w:rsidRPr="00E17476" w:rsidRDefault="004E36FD" w:rsidP="00CF75AC">
            <w:pPr>
              <w:jc w:val="center"/>
              <w:rPr>
                <w:rFonts w:ascii="Times New Roman" w:hAnsi="Times New Roman"/>
                <w:sz w:val="22"/>
                <w:szCs w:val="22"/>
              </w:rPr>
            </w:pPr>
            <w:r>
              <w:rPr>
                <w:rFonts w:ascii="Times New Roman" w:hAnsi="Times New Roman"/>
                <w:sz w:val="22"/>
                <w:szCs w:val="22"/>
              </w:rPr>
              <w:t>Thurs</w:t>
            </w:r>
          </w:p>
          <w:p w14:paraId="0115FD49" w14:textId="4EA6D39E" w:rsidR="00CF75AC" w:rsidRPr="00E17476" w:rsidRDefault="00CF75AC" w:rsidP="00E44779">
            <w:pPr>
              <w:jc w:val="center"/>
              <w:rPr>
                <w:rFonts w:ascii="Times New Roman" w:hAnsi="Times New Roman"/>
                <w:sz w:val="22"/>
                <w:szCs w:val="22"/>
              </w:rPr>
            </w:pPr>
            <w:r>
              <w:rPr>
                <w:rFonts w:ascii="Times New Roman" w:hAnsi="Times New Roman"/>
                <w:sz w:val="22"/>
                <w:szCs w:val="22"/>
              </w:rPr>
              <w:t xml:space="preserve"> 8/15</w:t>
            </w:r>
          </w:p>
        </w:tc>
        <w:tc>
          <w:tcPr>
            <w:tcW w:w="41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9D5F3FF" w14:textId="77777777" w:rsidR="00CF75AC" w:rsidRDefault="00CF75AC" w:rsidP="00CF75AC">
            <w:pPr>
              <w:rPr>
                <w:rFonts w:ascii="Times New Roman" w:hAnsi="Times New Roman"/>
                <w:b/>
                <w:sz w:val="22"/>
                <w:szCs w:val="22"/>
              </w:rPr>
            </w:pPr>
            <w:r w:rsidRPr="00451540">
              <w:rPr>
                <w:rFonts w:ascii="Times New Roman" w:hAnsi="Times New Roman"/>
                <w:b/>
                <w:sz w:val="22"/>
                <w:szCs w:val="22"/>
              </w:rPr>
              <w:t xml:space="preserve">Engaging </w:t>
            </w:r>
            <w:r>
              <w:rPr>
                <w:rFonts w:ascii="Times New Roman" w:hAnsi="Times New Roman"/>
                <w:b/>
                <w:sz w:val="22"/>
                <w:szCs w:val="22"/>
              </w:rPr>
              <w:t xml:space="preserve">K-12 </w:t>
            </w:r>
            <w:r w:rsidRPr="00451540">
              <w:rPr>
                <w:rFonts w:ascii="Times New Roman" w:hAnsi="Times New Roman"/>
                <w:b/>
                <w:sz w:val="22"/>
                <w:szCs w:val="22"/>
              </w:rPr>
              <w:t>Students in Communication and Collaboration</w:t>
            </w:r>
          </w:p>
          <w:p w14:paraId="71113175" w14:textId="3BA34646" w:rsidR="00CF75AC" w:rsidRDefault="00CF75AC" w:rsidP="00166E9E">
            <w:pPr>
              <w:pStyle w:val="ListParagraph"/>
              <w:numPr>
                <w:ilvl w:val="0"/>
                <w:numId w:val="28"/>
              </w:numPr>
              <w:rPr>
                <w:rFonts w:ascii="Times New Roman" w:hAnsi="Times New Roman"/>
                <w:sz w:val="22"/>
                <w:szCs w:val="22"/>
              </w:rPr>
            </w:pPr>
            <w:r w:rsidRPr="00CF75AC">
              <w:rPr>
                <w:rFonts w:ascii="Times New Roman" w:hAnsi="Times New Roman"/>
                <w:sz w:val="22"/>
                <w:szCs w:val="22"/>
              </w:rPr>
              <w:t>Tech Demo: Explore Wikis  (Pearson AA 4.1)</w:t>
            </w:r>
          </w:p>
          <w:p w14:paraId="42D24696" w14:textId="17EAB42D" w:rsidR="00630295" w:rsidRPr="00CF75AC" w:rsidRDefault="00630295" w:rsidP="00166E9E">
            <w:pPr>
              <w:pStyle w:val="ListParagraph"/>
              <w:numPr>
                <w:ilvl w:val="0"/>
                <w:numId w:val="28"/>
              </w:numPr>
              <w:rPr>
                <w:rFonts w:ascii="Times New Roman" w:hAnsi="Times New Roman"/>
                <w:sz w:val="22"/>
                <w:szCs w:val="22"/>
              </w:rPr>
            </w:pPr>
            <w:r>
              <w:rPr>
                <w:rFonts w:ascii="Times New Roman" w:hAnsi="Times New Roman"/>
                <w:sz w:val="22"/>
                <w:szCs w:val="22"/>
              </w:rPr>
              <w:t>Tech Demo: Explore Blogs (Pearson AA 4.3)</w:t>
            </w:r>
          </w:p>
          <w:p w14:paraId="43A27A1D" w14:textId="292FCEDC" w:rsidR="00CF75AC" w:rsidRPr="00630295" w:rsidRDefault="00CF75AC" w:rsidP="00166E9E">
            <w:pPr>
              <w:pStyle w:val="ListParagraph"/>
              <w:numPr>
                <w:ilvl w:val="0"/>
                <w:numId w:val="28"/>
              </w:numPr>
              <w:rPr>
                <w:rFonts w:ascii="Times New Roman" w:hAnsi="Times New Roman"/>
                <w:b/>
                <w:sz w:val="22"/>
                <w:szCs w:val="22"/>
              </w:rPr>
            </w:pPr>
            <w:r w:rsidRPr="00630295">
              <w:rPr>
                <w:rFonts w:ascii="Times New Roman" w:hAnsi="Times New Roman"/>
                <w:sz w:val="22"/>
                <w:szCs w:val="22"/>
              </w:rPr>
              <w:t xml:space="preserve">Review rubrics  for   </w:t>
            </w:r>
            <w:r w:rsidRPr="00630295">
              <w:rPr>
                <w:rFonts w:ascii="Times New Roman" w:hAnsi="Times New Roman"/>
                <w:i/>
                <w:sz w:val="22"/>
                <w:szCs w:val="22"/>
              </w:rPr>
              <w:t>Student Digital Communication/Collaboration Tool</w:t>
            </w:r>
          </w:p>
        </w:tc>
        <w:tc>
          <w:tcPr>
            <w:tcW w:w="44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A1F9388" w14:textId="77777777" w:rsidR="00CF75AC" w:rsidRPr="0035398F" w:rsidRDefault="00CF75AC" w:rsidP="00166E9E">
            <w:pPr>
              <w:pStyle w:val="ListParagraph"/>
              <w:numPr>
                <w:ilvl w:val="0"/>
                <w:numId w:val="15"/>
              </w:numPr>
              <w:rPr>
                <w:sz w:val="22"/>
              </w:rPr>
            </w:pPr>
            <w:r>
              <w:rPr>
                <w:sz w:val="22"/>
              </w:rPr>
              <w:t xml:space="preserve"> </w:t>
            </w:r>
            <w:r w:rsidRPr="00CF75AC">
              <w:rPr>
                <w:rFonts w:ascii="Times New Roman" w:hAnsi="Times New Roman"/>
                <w:b/>
                <w:i/>
                <w:sz w:val="22"/>
                <w:szCs w:val="22"/>
              </w:rPr>
              <w:t>Final</w:t>
            </w:r>
            <w:r>
              <w:rPr>
                <w:rFonts w:ascii="Times New Roman" w:hAnsi="Times New Roman"/>
                <w:sz w:val="22"/>
                <w:szCs w:val="22"/>
              </w:rPr>
              <w:t xml:space="preserve"> </w:t>
            </w:r>
            <w:r w:rsidRPr="00994C0A">
              <w:rPr>
                <w:rFonts w:ascii="Times New Roman" w:hAnsi="Times New Roman"/>
                <w:b/>
                <w:i/>
                <w:sz w:val="22"/>
                <w:szCs w:val="22"/>
              </w:rPr>
              <w:t>LessonPlan incorporating technology for instruction and assessment</w:t>
            </w:r>
          </w:p>
          <w:p w14:paraId="186B986F" w14:textId="7D038EE4" w:rsidR="00CF75AC" w:rsidRPr="008820F4" w:rsidRDefault="00CF75AC" w:rsidP="00166E9E">
            <w:pPr>
              <w:pStyle w:val="ListParagraph"/>
              <w:numPr>
                <w:ilvl w:val="0"/>
                <w:numId w:val="15"/>
              </w:numPr>
              <w:rPr>
                <w:sz w:val="22"/>
              </w:rPr>
            </w:pPr>
            <w:r>
              <w:rPr>
                <w:rFonts w:ascii="Times New Roman" w:hAnsi="Times New Roman"/>
                <w:sz w:val="22"/>
                <w:szCs w:val="22"/>
              </w:rPr>
              <w:t>Read Maloy</w:t>
            </w:r>
            <w:r w:rsidR="000172CE">
              <w:rPr>
                <w:rFonts w:ascii="Times New Roman" w:hAnsi="Times New Roman"/>
                <w:sz w:val="22"/>
                <w:szCs w:val="22"/>
              </w:rPr>
              <w:t xml:space="preserve"> ch. 8</w:t>
            </w:r>
            <w:r>
              <w:rPr>
                <w:rFonts w:ascii="Times New Roman" w:hAnsi="Times New Roman"/>
                <w:sz w:val="22"/>
                <w:szCs w:val="22"/>
              </w:rPr>
              <w:t xml:space="preserve"> pp.</w:t>
            </w:r>
            <w:r w:rsidR="000172CE">
              <w:rPr>
                <w:rFonts w:ascii="Times New Roman" w:hAnsi="Times New Roman"/>
                <w:sz w:val="22"/>
                <w:szCs w:val="22"/>
              </w:rPr>
              <w:t xml:space="preserve"> 186-207</w:t>
            </w:r>
            <w:r w:rsidR="004E36FD">
              <w:rPr>
                <w:rFonts w:ascii="Times New Roman" w:hAnsi="Times New Roman"/>
                <w:sz w:val="22"/>
                <w:szCs w:val="22"/>
              </w:rPr>
              <w:t>.</w:t>
            </w:r>
            <w:r>
              <w:rPr>
                <w:rFonts w:ascii="Times New Roman" w:hAnsi="Times New Roman"/>
                <w:sz w:val="22"/>
                <w:szCs w:val="22"/>
              </w:rPr>
              <w:t xml:space="preserve"> </w:t>
            </w:r>
            <w:r w:rsidRPr="008820F4">
              <w:rPr>
                <w:sz w:val="22"/>
              </w:rPr>
              <w:t>On</w:t>
            </w:r>
            <w:r w:rsidR="00166E9E">
              <w:rPr>
                <w:sz w:val="22"/>
              </w:rPr>
              <w:t xml:space="preserve"> wiki page</w:t>
            </w:r>
            <w:r w:rsidRPr="008820F4">
              <w:rPr>
                <w:sz w:val="22"/>
              </w:rPr>
              <w:t xml:space="preserve">: </w:t>
            </w:r>
          </w:p>
          <w:p w14:paraId="72C38D7F" w14:textId="21535570" w:rsidR="00CF75AC" w:rsidRPr="008820F4" w:rsidRDefault="00CF75AC" w:rsidP="00166E9E">
            <w:pPr>
              <w:pStyle w:val="ListParagraph"/>
              <w:numPr>
                <w:ilvl w:val="0"/>
                <w:numId w:val="14"/>
              </w:numPr>
              <w:rPr>
                <w:sz w:val="22"/>
              </w:rPr>
            </w:pPr>
            <w:r w:rsidRPr="008820F4">
              <w:rPr>
                <w:sz w:val="22"/>
              </w:rPr>
              <w:t xml:space="preserve">Which </w:t>
            </w:r>
            <w:r w:rsidR="004E36FD">
              <w:rPr>
                <w:sz w:val="22"/>
              </w:rPr>
              <w:t xml:space="preserve">social media technolgies </w:t>
            </w:r>
            <w:r w:rsidRPr="008820F4">
              <w:rPr>
                <w:sz w:val="22"/>
              </w:rPr>
              <w:t xml:space="preserve">are most useful </w:t>
            </w:r>
            <w:r w:rsidR="004E36FD">
              <w:rPr>
                <w:sz w:val="22"/>
              </w:rPr>
              <w:t>to support teacher-student communication?</w:t>
            </w:r>
          </w:p>
          <w:p w14:paraId="1ACE20A7" w14:textId="77777777" w:rsidR="004E36FD" w:rsidRDefault="004E36FD" w:rsidP="00166E9E">
            <w:pPr>
              <w:pStyle w:val="ListParagraph"/>
              <w:numPr>
                <w:ilvl w:val="0"/>
                <w:numId w:val="14"/>
              </w:numPr>
              <w:rPr>
                <w:sz w:val="22"/>
              </w:rPr>
            </w:pPr>
            <w:r>
              <w:rPr>
                <w:sz w:val="22"/>
              </w:rPr>
              <w:t>Compare websites and blogs</w:t>
            </w:r>
          </w:p>
          <w:p w14:paraId="64E8946B" w14:textId="77777777" w:rsidR="00CF75AC" w:rsidRDefault="00CF75AC" w:rsidP="00166E9E">
            <w:pPr>
              <w:pStyle w:val="ListParagraph"/>
              <w:numPr>
                <w:ilvl w:val="0"/>
                <w:numId w:val="14"/>
              </w:numPr>
              <w:rPr>
                <w:sz w:val="22"/>
              </w:rPr>
            </w:pPr>
            <w:r>
              <w:rPr>
                <w:sz w:val="22"/>
              </w:rPr>
              <w:t>Summarize components of a blog</w:t>
            </w:r>
          </w:p>
          <w:p w14:paraId="4B8824AD" w14:textId="77777777" w:rsidR="004E36FD" w:rsidRDefault="00CF75AC" w:rsidP="00166E9E">
            <w:pPr>
              <w:pStyle w:val="ListParagraph"/>
              <w:numPr>
                <w:ilvl w:val="0"/>
                <w:numId w:val="14"/>
              </w:numPr>
              <w:rPr>
                <w:sz w:val="22"/>
              </w:rPr>
            </w:pPr>
            <w:r>
              <w:rPr>
                <w:sz w:val="22"/>
              </w:rPr>
              <w:t>Identify criteria for evaluating websites &amp; blogs</w:t>
            </w:r>
          </w:p>
          <w:p w14:paraId="4B3384E6" w14:textId="40F3E075" w:rsidR="00CF75AC" w:rsidRPr="004E36FD" w:rsidRDefault="00CF75AC" w:rsidP="00166E9E">
            <w:pPr>
              <w:pStyle w:val="ListParagraph"/>
              <w:numPr>
                <w:ilvl w:val="0"/>
                <w:numId w:val="14"/>
              </w:numPr>
              <w:rPr>
                <w:sz w:val="22"/>
              </w:rPr>
            </w:pPr>
            <w:r w:rsidRPr="004E36FD">
              <w:rPr>
                <w:sz w:val="22"/>
              </w:rPr>
              <w:t>Identify strategies for using wikis</w:t>
            </w:r>
          </w:p>
        </w:tc>
      </w:tr>
      <w:tr w:rsidR="004E36FD" w:rsidRPr="00E17476" w14:paraId="5D6AA69E" w14:textId="77777777" w:rsidTr="004E36FD">
        <w:tc>
          <w:tcPr>
            <w:tcW w:w="7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6E6F1E8" w14:textId="70C76FCC" w:rsidR="004E36FD" w:rsidRPr="00E17476" w:rsidRDefault="004E36FD" w:rsidP="004E36FD">
            <w:pPr>
              <w:jc w:val="center"/>
              <w:rPr>
                <w:rFonts w:ascii="Times New Roman" w:hAnsi="Times New Roman"/>
                <w:sz w:val="22"/>
                <w:szCs w:val="22"/>
              </w:rPr>
            </w:pPr>
          </w:p>
          <w:p w14:paraId="1B708DAF" w14:textId="34DB1684" w:rsidR="004E36FD" w:rsidRPr="00E17476" w:rsidRDefault="004E36FD" w:rsidP="00E44779">
            <w:pPr>
              <w:jc w:val="center"/>
              <w:rPr>
                <w:rFonts w:ascii="Times New Roman" w:hAnsi="Times New Roman"/>
                <w:sz w:val="22"/>
                <w:szCs w:val="22"/>
              </w:rPr>
            </w:pPr>
            <w:r>
              <w:rPr>
                <w:rFonts w:ascii="Times New Roman" w:hAnsi="Times New Roman"/>
                <w:sz w:val="22"/>
                <w:szCs w:val="22"/>
              </w:rPr>
              <w:lastRenderedPageBreak/>
              <w:t>8/20</w:t>
            </w:r>
          </w:p>
        </w:tc>
        <w:tc>
          <w:tcPr>
            <w:tcW w:w="41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F83363" w14:textId="24C95C8F" w:rsidR="004E36FD" w:rsidRPr="00451540" w:rsidRDefault="00630295" w:rsidP="00E44779">
            <w:pPr>
              <w:rPr>
                <w:rFonts w:ascii="Times New Roman" w:hAnsi="Times New Roman"/>
                <w:b/>
                <w:sz w:val="22"/>
                <w:szCs w:val="22"/>
              </w:rPr>
            </w:pPr>
            <w:r>
              <w:rPr>
                <w:rFonts w:ascii="Times New Roman" w:hAnsi="Times New Roman"/>
                <w:sz w:val="22"/>
                <w:szCs w:val="22"/>
              </w:rPr>
              <w:lastRenderedPageBreak/>
              <w:t>TBD</w:t>
            </w:r>
            <w:r w:rsidR="004E36FD" w:rsidRPr="00FA5311">
              <w:rPr>
                <w:rFonts w:ascii="Times New Roman" w:hAnsi="Times New Roman"/>
                <w:sz w:val="22"/>
                <w:szCs w:val="22"/>
              </w:rPr>
              <w:t xml:space="preserve"> </w:t>
            </w:r>
          </w:p>
        </w:tc>
        <w:tc>
          <w:tcPr>
            <w:tcW w:w="44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7D83B61" w14:textId="3AB86EDE" w:rsidR="004E36FD" w:rsidRDefault="00630295" w:rsidP="00630295">
            <w:pPr>
              <w:pStyle w:val="ListParagraph"/>
              <w:ind w:left="197"/>
              <w:rPr>
                <w:sz w:val="22"/>
              </w:rPr>
            </w:pPr>
            <w:r>
              <w:rPr>
                <w:rFonts w:ascii="Times New Roman" w:hAnsi="Times New Roman"/>
                <w:sz w:val="22"/>
                <w:szCs w:val="22"/>
              </w:rPr>
              <w:t>TBD</w:t>
            </w:r>
          </w:p>
        </w:tc>
      </w:tr>
      <w:tr w:rsidR="004E36FD" w:rsidRPr="00E17476" w14:paraId="395B2F2F" w14:textId="77777777" w:rsidTr="004E36FD">
        <w:tc>
          <w:tcPr>
            <w:tcW w:w="7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C5BBD9F" w14:textId="77777777" w:rsidR="004E36FD" w:rsidRPr="00E17476" w:rsidRDefault="004E36FD" w:rsidP="00E44779">
            <w:pPr>
              <w:jc w:val="center"/>
              <w:rPr>
                <w:rFonts w:ascii="Times New Roman" w:hAnsi="Times New Roman"/>
                <w:sz w:val="22"/>
                <w:szCs w:val="22"/>
              </w:rPr>
            </w:pPr>
          </w:p>
          <w:p w14:paraId="468652EE" w14:textId="5AF38867" w:rsidR="004E36FD" w:rsidRPr="00E17476" w:rsidRDefault="004E36FD" w:rsidP="00E44779">
            <w:pPr>
              <w:jc w:val="center"/>
              <w:rPr>
                <w:rFonts w:ascii="Times New Roman" w:hAnsi="Times New Roman"/>
                <w:sz w:val="22"/>
                <w:szCs w:val="22"/>
              </w:rPr>
            </w:pPr>
            <w:r>
              <w:rPr>
                <w:rFonts w:ascii="Times New Roman" w:hAnsi="Times New Roman"/>
                <w:sz w:val="22"/>
                <w:szCs w:val="22"/>
              </w:rPr>
              <w:t>8/22</w:t>
            </w:r>
          </w:p>
        </w:tc>
        <w:tc>
          <w:tcPr>
            <w:tcW w:w="41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2804803" w14:textId="77777777" w:rsidR="004E36FD" w:rsidRPr="00535766" w:rsidRDefault="004E36FD" w:rsidP="00166E9E">
            <w:pPr>
              <w:pStyle w:val="ListParagraph"/>
              <w:numPr>
                <w:ilvl w:val="0"/>
                <w:numId w:val="18"/>
              </w:numPr>
              <w:rPr>
                <w:rFonts w:ascii="Times New Roman" w:hAnsi="Times New Roman"/>
                <w:sz w:val="22"/>
                <w:szCs w:val="22"/>
              </w:rPr>
            </w:pPr>
            <w:r w:rsidRPr="00535766">
              <w:rPr>
                <w:rFonts w:ascii="Times New Roman" w:hAnsi="Times New Roman"/>
                <w:sz w:val="22"/>
                <w:szCs w:val="22"/>
              </w:rPr>
              <w:t xml:space="preserve">Share </w:t>
            </w:r>
            <w:r w:rsidRPr="00787B47">
              <w:rPr>
                <w:rFonts w:ascii="Times New Roman" w:hAnsi="Times New Roman"/>
                <w:b/>
                <w:i/>
                <w:sz w:val="22"/>
                <w:szCs w:val="22"/>
              </w:rPr>
              <w:t>Student</w:t>
            </w:r>
            <w:r>
              <w:rPr>
                <w:rFonts w:ascii="Times New Roman" w:hAnsi="Times New Roman"/>
                <w:b/>
                <w:i/>
                <w:sz w:val="22"/>
                <w:szCs w:val="22"/>
              </w:rPr>
              <w:t xml:space="preserve"> Digital</w:t>
            </w:r>
            <w:r w:rsidRPr="00787B47">
              <w:rPr>
                <w:rFonts w:ascii="Times New Roman" w:hAnsi="Times New Roman"/>
                <w:b/>
                <w:i/>
                <w:sz w:val="22"/>
                <w:szCs w:val="22"/>
              </w:rPr>
              <w:t xml:space="preserve"> Communication/ Collaboration Tool</w:t>
            </w:r>
          </w:p>
          <w:p w14:paraId="66A9F925" w14:textId="4E577E12" w:rsidR="004E36FD" w:rsidRPr="00FA5311" w:rsidRDefault="004E36FD" w:rsidP="00166E9E">
            <w:pPr>
              <w:pStyle w:val="ListParagraph"/>
              <w:numPr>
                <w:ilvl w:val="0"/>
                <w:numId w:val="18"/>
              </w:numPr>
              <w:rPr>
                <w:rFonts w:ascii="Times New Roman" w:hAnsi="Times New Roman"/>
                <w:sz w:val="22"/>
                <w:szCs w:val="22"/>
              </w:rPr>
            </w:pPr>
            <w:r>
              <w:rPr>
                <w:rFonts w:ascii="Times New Roman" w:hAnsi="Times New Roman"/>
                <w:sz w:val="22"/>
                <w:szCs w:val="22"/>
              </w:rPr>
              <w:t>Course Evaluation</w:t>
            </w:r>
          </w:p>
        </w:tc>
        <w:tc>
          <w:tcPr>
            <w:tcW w:w="44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1C7E2AD" w14:textId="6E6A6B7B" w:rsidR="004E36FD" w:rsidRPr="00FA5311" w:rsidRDefault="004E36FD" w:rsidP="00166E9E">
            <w:pPr>
              <w:pStyle w:val="ListParagraph"/>
              <w:numPr>
                <w:ilvl w:val="0"/>
                <w:numId w:val="16"/>
              </w:numPr>
              <w:rPr>
                <w:rFonts w:ascii="Times New Roman" w:hAnsi="Times New Roman"/>
                <w:sz w:val="22"/>
                <w:szCs w:val="22"/>
              </w:rPr>
            </w:pPr>
            <w:r w:rsidRPr="00FA5311">
              <w:rPr>
                <w:rFonts w:ascii="Times New Roman" w:hAnsi="Times New Roman"/>
                <w:sz w:val="22"/>
                <w:szCs w:val="22"/>
              </w:rPr>
              <w:t xml:space="preserve">Create </w:t>
            </w:r>
            <w:r w:rsidRPr="00787B47">
              <w:rPr>
                <w:rFonts w:ascii="Times New Roman" w:hAnsi="Times New Roman"/>
                <w:b/>
                <w:i/>
                <w:sz w:val="22"/>
                <w:szCs w:val="22"/>
              </w:rPr>
              <w:t>Student</w:t>
            </w:r>
            <w:r>
              <w:rPr>
                <w:rFonts w:ascii="Times New Roman" w:hAnsi="Times New Roman"/>
                <w:b/>
                <w:i/>
                <w:sz w:val="22"/>
                <w:szCs w:val="22"/>
              </w:rPr>
              <w:t xml:space="preserve"> Digital</w:t>
            </w:r>
            <w:r w:rsidRPr="00787B47">
              <w:rPr>
                <w:rFonts w:ascii="Times New Roman" w:hAnsi="Times New Roman"/>
                <w:b/>
                <w:i/>
                <w:sz w:val="22"/>
                <w:szCs w:val="22"/>
              </w:rPr>
              <w:t xml:space="preserve"> Communication/ Collaboration Tool</w:t>
            </w:r>
            <w:r>
              <w:rPr>
                <w:rFonts w:ascii="Times New Roman" w:hAnsi="Times New Roman"/>
                <w:b/>
                <w:i/>
                <w:sz w:val="22"/>
                <w:szCs w:val="22"/>
              </w:rPr>
              <w:t xml:space="preserve">  </w:t>
            </w:r>
            <w:r w:rsidR="00630295">
              <w:rPr>
                <w:rFonts w:ascii="Times New Roman" w:hAnsi="Times New Roman"/>
                <w:b/>
                <w:i/>
                <w:sz w:val="22"/>
                <w:szCs w:val="22"/>
              </w:rPr>
              <w:t xml:space="preserve">  (Pearson Project Based Asses 4.2 OR 4.3)</w:t>
            </w:r>
          </w:p>
          <w:p w14:paraId="30AEB4CF" w14:textId="23AE708E" w:rsidR="004E36FD" w:rsidRPr="00A3412C" w:rsidRDefault="004E36FD" w:rsidP="00535766">
            <w:pPr>
              <w:ind w:left="720"/>
              <w:rPr>
                <w:sz w:val="22"/>
              </w:rPr>
            </w:pPr>
          </w:p>
        </w:tc>
      </w:tr>
    </w:tbl>
    <w:p w14:paraId="4D507D4A" w14:textId="77777777" w:rsidR="00D73EE2" w:rsidRPr="00E17476" w:rsidRDefault="00D73EE2" w:rsidP="00D73EE2">
      <w:pPr>
        <w:rPr>
          <w:rFonts w:ascii="Times New Roman" w:hAnsi="Times New Roman"/>
          <w:bCs/>
          <w:sz w:val="22"/>
          <w:szCs w:val="22"/>
        </w:rPr>
      </w:pPr>
    </w:p>
    <w:p w14:paraId="23E35694" w14:textId="77777777" w:rsidR="00D73EE2" w:rsidRPr="006C5EAD" w:rsidRDefault="00D73EE2" w:rsidP="00D73EE2">
      <w:pPr>
        <w:rPr>
          <w:b/>
          <w:bCs/>
          <w:szCs w:val="22"/>
        </w:rPr>
      </w:pPr>
    </w:p>
    <w:p w14:paraId="637D254F" w14:textId="77777777" w:rsidR="00D73EE2" w:rsidRPr="00DF2FA0" w:rsidRDefault="00D73EE2" w:rsidP="00D73EE2">
      <w:pPr>
        <w:rPr>
          <w:rFonts w:ascii="Times New Roman" w:eastAsia="Arial" w:hAnsi="Times New Roman" w:cs="Arial"/>
          <w:b/>
          <w:bCs/>
          <w:sz w:val="22"/>
        </w:rPr>
      </w:pPr>
      <w:r w:rsidRPr="00DF2FA0">
        <w:rPr>
          <w:rFonts w:ascii="Times New Roman" w:eastAsia="Arial" w:hAnsi="Times New Roman" w:cs="Arial"/>
          <w:b/>
          <w:bCs/>
          <w:sz w:val="22"/>
        </w:rPr>
        <w:t>Assignments and Grading</w:t>
      </w:r>
      <w:r w:rsidRPr="00DF2FA0">
        <w:rPr>
          <w:rFonts w:ascii="Times New Roman" w:eastAsia="Arial" w:hAnsi="Times New Roman" w:cs="Arial"/>
          <w:b/>
          <w:bCs/>
          <w:sz w:val="22"/>
        </w:rPr>
        <w:tab/>
      </w:r>
      <w:r w:rsidRPr="00DF2FA0">
        <w:rPr>
          <w:rFonts w:ascii="Times New Roman" w:eastAsia="Arial" w:hAnsi="Times New Roman" w:cs="Arial"/>
          <w:b/>
          <w:bCs/>
          <w:sz w:val="22"/>
        </w:rPr>
        <w:tab/>
      </w:r>
      <w:r w:rsidRPr="00DF2FA0">
        <w:rPr>
          <w:rFonts w:ascii="Times New Roman" w:eastAsia="Arial" w:hAnsi="Times New Roman" w:cs="Arial"/>
          <w:b/>
          <w:bCs/>
          <w:sz w:val="22"/>
        </w:rPr>
        <w:tab/>
      </w:r>
      <w:r w:rsidRPr="00DF2FA0">
        <w:rPr>
          <w:rFonts w:ascii="Times New Roman" w:eastAsia="Arial" w:hAnsi="Times New Roman" w:cs="Arial"/>
          <w:b/>
          <w:bCs/>
          <w:sz w:val="22"/>
        </w:rPr>
        <w:tab/>
      </w:r>
      <w:r w:rsidR="000B0391" w:rsidRPr="00DF2FA0">
        <w:rPr>
          <w:rFonts w:ascii="Times New Roman" w:eastAsia="Arial" w:hAnsi="Times New Roman" w:cs="Arial"/>
          <w:b/>
          <w:bCs/>
          <w:sz w:val="22"/>
        </w:rPr>
        <w:tab/>
      </w:r>
    </w:p>
    <w:p w14:paraId="530D34B8" w14:textId="77777777" w:rsidR="00D73EE2" w:rsidRPr="00DF2FA0" w:rsidRDefault="00D73EE2" w:rsidP="00D73EE2">
      <w:pPr>
        <w:rPr>
          <w:rFonts w:ascii="Times New Roman" w:hAnsi="Times New Roman"/>
          <w:sz w:val="22"/>
          <w:szCs w:val="22"/>
        </w:rPr>
      </w:pPr>
    </w:p>
    <w:p w14:paraId="3CAC5BB3" w14:textId="2E145BD2" w:rsidR="00D73EE2" w:rsidRPr="00DF2FA0" w:rsidRDefault="00D73EE2" w:rsidP="00D73EE2">
      <w:pPr>
        <w:rPr>
          <w:rFonts w:ascii="Times New Roman" w:hAnsi="Times New Roman"/>
          <w:b/>
          <w:bCs/>
          <w:sz w:val="22"/>
          <w:szCs w:val="22"/>
        </w:rPr>
      </w:pPr>
      <w:r w:rsidRPr="00DF2FA0">
        <w:rPr>
          <w:rFonts w:ascii="Times New Roman" w:hAnsi="Times New Roman"/>
          <w:b/>
          <w:bCs/>
          <w:sz w:val="22"/>
          <w:szCs w:val="22"/>
        </w:rPr>
        <w:t>Professionalism</w:t>
      </w:r>
      <w:r w:rsidRPr="00DF2FA0">
        <w:rPr>
          <w:rFonts w:ascii="Times New Roman" w:hAnsi="Times New Roman"/>
          <w:b/>
          <w:bCs/>
          <w:sz w:val="22"/>
          <w:szCs w:val="22"/>
        </w:rPr>
        <w:tab/>
      </w:r>
      <w:r w:rsidR="000B0391" w:rsidRPr="00DF2FA0">
        <w:rPr>
          <w:rFonts w:ascii="Times New Roman" w:hAnsi="Times New Roman"/>
          <w:sz w:val="22"/>
          <w:szCs w:val="22"/>
        </w:rPr>
        <w:tab/>
      </w:r>
      <w:r w:rsidR="000B0391" w:rsidRPr="00DF2FA0">
        <w:rPr>
          <w:rFonts w:ascii="Times New Roman" w:hAnsi="Times New Roman"/>
          <w:sz w:val="22"/>
          <w:szCs w:val="22"/>
        </w:rPr>
        <w:tab/>
      </w:r>
      <w:r w:rsidR="000B0391" w:rsidRPr="00DF2FA0">
        <w:rPr>
          <w:rFonts w:ascii="Times New Roman" w:hAnsi="Times New Roman"/>
          <w:sz w:val="22"/>
          <w:szCs w:val="22"/>
        </w:rPr>
        <w:tab/>
      </w:r>
      <w:r w:rsidR="000B0391" w:rsidRPr="00DF2FA0">
        <w:rPr>
          <w:rFonts w:ascii="Times New Roman" w:hAnsi="Times New Roman"/>
          <w:sz w:val="22"/>
          <w:szCs w:val="22"/>
        </w:rPr>
        <w:tab/>
      </w:r>
      <w:r w:rsidRPr="00DF2FA0">
        <w:rPr>
          <w:rFonts w:ascii="Times New Roman" w:hAnsi="Times New Roman"/>
          <w:sz w:val="22"/>
          <w:szCs w:val="22"/>
        </w:rPr>
        <w:tab/>
      </w:r>
      <w:r w:rsidRPr="00DF2FA0">
        <w:rPr>
          <w:rFonts w:ascii="Times New Roman" w:hAnsi="Times New Roman"/>
          <w:sz w:val="22"/>
          <w:szCs w:val="22"/>
        </w:rPr>
        <w:tab/>
      </w:r>
      <w:r w:rsidRPr="00DF2FA0">
        <w:rPr>
          <w:rFonts w:ascii="Times New Roman" w:hAnsi="Times New Roman"/>
          <w:sz w:val="22"/>
          <w:szCs w:val="22"/>
        </w:rPr>
        <w:tab/>
      </w:r>
      <w:r w:rsidRPr="00DF2FA0">
        <w:rPr>
          <w:rFonts w:ascii="Times New Roman" w:hAnsi="Times New Roman"/>
          <w:sz w:val="22"/>
          <w:szCs w:val="22"/>
        </w:rPr>
        <w:tab/>
      </w:r>
      <w:r w:rsidR="00641256">
        <w:rPr>
          <w:rFonts w:ascii="Times New Roman" w:hAnsi="Times New Roman"/>
          <w:b/>
          <w:bCs/>
          <w:sz w:val="22"/>
          <w:szCs w:val="22"/>
        </w:rPr>
        <w:t>18</w:t>
      </w:r>
      <w:r w:rsidRPr="00DF2FA0">
        <w:rPr>
          <w:rFonts w:ascii="Times New Roman" w:hAnsi="Times New Roman"/>
          <w:b/>
          <w:bCs/>
          <w:sz w:val="22"/>
          <w:szCs w:val="22"/>
        </w:rPr>
        <w:t>%</w:t>
      </w:r>
    </w:p>
    <w:p w14:paraId="3B46A83C" w14:textId="77777777" w:rsidR="00D73EE2" w:rsidRPr="00DF2FA0" w:rsidRDefault="00D73EE2" w:rsidP="00D73EE2">
      <w:pPr>
        <w:rPr>
          <w:rFonts w:ascii="Times New Roman" w:hAnsi="Times New Roman"/>
          <w:sz w:val="22"/>
          <w:szCs w:val="22"/>
        </w:rPr>
      </w:pPr>
      <w:r w:rsidRPr="00DF2FA0">
        <w:rPr>
          <w:rFonts w:ascii="Times New Roman" w:eastAsia="Cambria" w:hAnsi="Times New Roman" w:cs="Cambria"/>
          <w:sz w:val="22"/>
        </w:rPr>
        <w:t xml:space="preserve">This course will be conducted as a seminar; your punctual attendance and integrity to our community (e.g., in groupwork, in online contributions, in preparedness) is crucial to not only your personal success, but also the success of your classmates. Given the participatory nature of learning and this course, </w:t>
      </w:r>
      <w:r w:rsidRPr="00DF2FA0">
        <w:rPr>
          <w:rFonts w:ascii="Times New Roman" w:eastAsia="Cambria" w:hAnsi="Times New Roman" w:cs="Cambria"/>
          <w:b/>
          <w:bCs/>
          <w:sz w:val="22"/>
        </w:rPr>
        <w:t>attendance for all class sessions is required</w:t>
      </w:r>
      <w:r w:rsidRPr="00DF2FA0">
        <w:rPr>
          <w:rFonts w:ascii="Times New Roman" w:eastAsia="Cambria" w:hAnsi="Times New Roman" w:cs="Cambria"/>
          <w:sz w:val="22"/>
        </w:rPr>
        <w:t>. Candidates are expected to</w:t>
      </w:r>
      <w:r w:rsidRPr="00DF2FA0">
        <w:rPr>
          <w:rFonts w:ascii="Times New Roman" w:eastAsia="Cambria" w:hAnsi="Times New Roman" w:cs="Cambria"/>
          <w:b/>
          <w:bCs/>
          <w:sz w:val="22"/>
        </w:rPr>
        <w:t xml:space="preserve"> come on time, ready to fully participate</w:t>
      </w:r>
      <w:r w:rsidRPr="00DF2FA0">
        <w:rPr>
          <w:rFonts w:ascii="Times New Roman" w:eastAsia="Cambria" w:hAnsi="Times New Roman" w:cs="Cambria"/>
          <w:sz w:val="22"/>
        </w:rPr>
        <w:t xml:space="preserve">: to </w:t>
      </w:r>
      <w:r w:rsidRPr="00DF2FA0">
        <w:rPr>
          <w:rFonts w:ascii="Times New Roman" w:hAnsi="Times New Roman"/>
          <w:sz w:val="22"/>
          <w:szCs w:val="22"/>
        </w:rPr>
        <w:t xml:space="preserve">support one another as a community of learners, challenge yourselves, and complete your assignments to the BEST of your ability, and exhibit professional demeanor. </w:t>
      </w:r>
      <w:r w:rsidRPr="00641256">
        <w:rPr>
          <w:rFonts w:ascii="Times New Roman" w:hAnsi="Times New Roman"/>
          <w:b/>
          <w:sz w:val="22"/>
          <w:szCs w:val="22"/>
        </w:rPr>
        <w:t>Participation also includes completion of in-class technology activities</w:t>
      </w:r>
      <w:r w:rsidRPr="00DF2FA0">
        <w:rPr>
          <w:rFonts w:ascii="Times New Roman" w:hAnsi="Times New Roman"/>
          <w:sz w:val="22"/>
          <w:szCs w:val="22"/>
        </w:rPr>
        <w:t xml:space="preserve">. Excessive absences and/or tardies will negatively affect your grade. </w:t>
      </w:r>
    </w:p>
    <w:p w14:paraId="20B0E735" w14:textId="77777777" w:rsidR="00D73EE2" w:rsidRPr="00DF2FA0" w:rsidRDefault="00D73EE2" w:rsidP="00D73EE2">
      <w:pPr>
        <w:rPr>
          <w:rFonts w:ascii="Times New Roman" w:hAnsi="Times New Roman"/>
          <w:sz w:val="22"/>
          <w:szCs w:val="22"/>
        </w:rPr>
      </w:pPr>
    </w:p>
    <w:p w14:paraId="3DA294D3" w14:textId="27E6C7A5" w:rsidR="008D6F98" w:rsidRPr="00DF2FA0" w:rsidRDefault="00D73EE2" w:rsidP="008D6F98">
      <w:pPr>
        <w:pStyle w:val="Heading3"/>
        <w:rPr>
          <w:sz w:val="22"/>
          <w:szCs w:val="22"/>
        </w:rPr>
      </w:pPr>
      <w:r w:rsidRPr="00DF2FA0">
        <w:rPr>
          <w:sz w:val="22"/>
        </w:rPr>
        <w:t xml:space="preserve">Weekly Reading </w:t>
      </w:r>
      <w:r w:rsidR="00641256">
        <w:rPr>
          <w:sz w:val="22"/>
        </w:rPr>
        <w:tab/>
      </w:r>
      <w:r w:rsidR="00641256">
        <w:rPr>
          <w:sz w:val="22"/>
        </w:rPr>
        <w:tab/>
      </w:r>
      <w:r w:rsidR="00641256">
        <w:rPr>
          <w:sz w:val="22"/>
        </w:rPr>
        <w:tab/>
      </w:r>
      <w:r w:rsidR="00641256">
        <w:rPr>
          <w:sz w:val="22"/>
        </w:rPr>
        <w:tab/>
      </w:r>
      <w:r w:rsidR="00641256">
        <w:rPr>
          <w:sz w:val="22"/>
        </w:rPr>
        <w:tab/>
      </w:r>
      <w:r w:rsidR="00641256">
        <w:rPr>
          <w:sz w:val="22"/>
        </w:rPr>
        <w:tab/>
      </w:r>
      <w:r w:rsidR="00641256">
        <w:rPr>
          <w:sz w:val="22"/>
        </w:rPr>
        <w:tab/>
      </w:r>
      <w:r w:rsidR="00641256">
        <w:rPr>
          <w:sz w:val="22"/>
        </w:rPr>
        <w:tab/>
      </w:r>
      <w:r w:rsidR="00641256">
        <w:rPr>
          <w:sz w:val="22"/>
        </w:rPr>
        <w:tab/>
        <w:t>22</w:t>
      </w:r>
      <w:r w:rsidR="008D6F98" w:rsidRPr="00DF2FA0">
        <w:rPr>
          <w:sz w:val="22"/>
        </w:rPr>
        <w:t>%</w:t>
      </w:r>
    </w:p>
    <w:p w14:paraId="213441D0" w14:textId="06D62D48" w:rsidR="008D6F98" w:rsidRPr="00DF2FA0" w:rsidRDefault="00D73EE2" w:rsidP="008D6F98">
      <w:pPr>
        <w:pStyle w:val="Heading3"/>
        <w:rPr>
          <w:b w:val="0"/>
          <w:sz w:val="22"/>
        </w:rPr>
      </w:pPr>
      <w:r w:rsidRPr="00DF2FA0">
        <w:rPr>
          <w:b w:val="0"/>
          <w:sz w:val="22"/>
        </w:rPr>
        <w:t>You will have weekly assigned readings and technology activities.  (</w:t>
      </w:r>
      <w:proofErr w:type="gramStart"/>
      <w:r w:rsidRPr="00DF2FA0">
        <w:rPr>
          <w:b w:val="0"/>
          <w:sz w:val="22"/>
        </w:rPr>
        <w:t>see</w:t>
      </w:r>
      <w:proofErr w:type="gramEnd"/>
      <w:r w:rsidRPr="00DF2FA0">
        <w:rPr>
          <w:b w:val="0"/>
          <w:sz w:val="22"/>
        </w:rPr>
        <w:t xml:space="preserve"> the schedule of activities). </w:t>
      </w:r>
      <w:r w:rsidR="00535766">
        <w:rPr>
          <w:b w:val="0"/>
          <w:sz w:val="22"/>
        </w:rPr>
        <w:t xml:space="preserve"> </w:t>
      </w:r>
      <w:r w:rsidR="000172CE">
        <w:rPr>
          <w:b w:val="0"/>
          <w:sz w:val="22"/>
        </w:rPr>
        <w:t>W</w:t>
      </w:r>
      <w:r w:rsidR="00166E9E">
        <w:rPr>
          <w:b w:val="0"/>
          <w:sz w:val="22"/>
        </w:rPr>
        <w:t xml:space="preserve">rite the reading responses or attach a file on your personal wiki page on </w:t>
      </w:r>
      <w:r w:rsidR="00692C7C">
        <w:rPr>
          <w:b w:val="0"/>
          <w:sz w:val="22"/>
        </w:rPr>
        <w:t xml:space="preserve">class </w:t>
      </w:r>
      <w:bookmarkStart w:id="0" w:name="_GoBack"/>
      <w:bookmarkEnd w:id="0"/>
      <w:r w:rsidR="00166E9E">
        <w:rPr>
          <w:b w:val="0"/>
          <w:sz w:val="22"/>
        </w:rPr>
        <w:t xml:space="preserve">wiki. </w:t>
      </w:r>
      <w:r w:rsidR="000172CE">
        <w:rPr>
          <w:b w:val="0"/>
          <w:sz w:val="22"/>
        </w:rPr>
        <w:t xml:space="preserve">Post the technology activities to </w:t>
      </w:r>
      <w:r w:rsidR="00641256">
        <w:rPr>
          <w:b w:val="0"/>
          <w:sz w:val="22"/>
        </w:rPr>
        <w:t xml:space="preserve">your personal </w:t>
      </w:r>
      <w:proofErr w:type="spellStart"/>
      <w:r w:rsidR="000172CE">
        <w:rPr>
          <w:b w:val="0"/>
          <w:sz w:val="22"/>
        </w:rPr>
        <w:t>PearsonMyLab</w:t>
      </w:r>
      <w:proofErr w:type="spellEnd"/>
      <w:r w:rsidR="00641256">
        <w:rPr>
          <w:b w:val="0"/>
          <w:sz w:val="22"/>
        </w:rPr>
        <w:t xml:space="preserve"> account</w:t>
      </w:r>
      <w:r w:rsidR="000172CE">
        <w:rPr>
          <w:b w:val="0"/>
          <w:sz w:val="22"/>
        </w:rPr>
        <w:t xml:space="preserve">. </w:t>
      </w:r>
    </w:p>
    <w:p w14:paraId="6CCD9643" w14:textId="77777777" w:rsidR="008D6F98" w:rsidRDefault="008D6F98" w:rsidP="008D6F98">
      <w:pPr>
        <w:pStyle w:val="Heading3"/>
      </w:pPr>
    </w:p>
    <w:p w14:paraId="260A700B" w14:textId="72F29DE1" w:rsidR="008D6F98" w:rsidRPr="00DF2FA0" w:rsidRDefault="00DF2FA0" w:rsidP="008D6F98">
      <w:pPr>
        <w:pStyle w:val="Heading3"/>
        <w:rPr>
          <w:rFonts w:ascii="Times New Roman Bold" w:hAnsi="Times New Roman Bold"/>
          <w:sz w:val="22"/>
        </w:rPr>
      </w:pPr>
      <w:r w:rsidRPr="00DF2FA0">
        <w:rPr>
          <w:rFonts w:ascii="Times New Roman Bold" w:hAnsi="Times New Roman Bold"/>
          <w:sz w:val="22"/>
        </w:rPr>
        <w:t>Technology Activities</w:t>
      </w:r>
      <w:r w:rsidR="007C6E0F">
        <w:rPr>
          <w:rFonts w:ascii="Times New Roman Bold" w:hAnsi="Times New Roman Bold"/>
          <w:sz w:val="22"/>
        </w:rPr>
        <w:tab/>
      </w:r>
      <w:r w:rsidR="007C6E0F">
        <w:rPr>
          <w:rFonts w:ascii="Times New Roman Bold" w:hAnsi="Times New Roman Bold"/>
          <w:sz w:val="22"/>
        </w:rPr>
        <w:tab/>
      </w:r>
      <w:r w:rsidR="007C6E0F">
        <w:rPr>
          <w:rFonts w:ascii="Times New Roman Bold" w:hAnsi="Times New Roman Bold"/>
          <w:sz w:val="22"/>
        </w:rPr>
        <w:tab/>
      </w:r>
      <w:r w:rsidR="007C6E0F">
        <w:rPr>
          <w:rFonts w:ascii="Times New Roman Bold" w:hAnsi="Times New Roman Bold"/>
          <w:sz w:val="22"/>
        </w:rPr>
        <w:tab/>
      </w:r>
      <w:r w:rsidR="007C6E0F">
        <w:rPr>
          <w:rFonts w:ascii="Times New Roman Bold" w:hAnsi="Times New Roman Bold"/>
          <w:sz w:val="22"/>
        </w:rPr>
        <w:tab/>
      </w:r>
      <w:r w:rsidR="007C6E0F">
        <w:rPr>
          <w:rFonts w:ascii="Times New Roman Bold" w:hAnsi="Times New Roman Bold"/>
          <w:sz w:val="22"/>
        </w:rPr>
        <w:tab/>
      </w:r>
      <w:r w:rsidR="007C6E0F">
        <w:rPr>
          <w:rFonts w:ascii="Times New Roman Bold" w:hAnsi="Times New Roman Bold"/>
          <w:sz w:val="22"/>
        </w:rPr>
        <w:tab/>
      </w:r>
      <w:r w:rsidR="007C6E0F">
        <w:rPr>
          <w:rFonts w:ascii="Times New Roman Bold" w:hAnsi="Times New Roman Bold"/>
          <w:sz w:val="22"/>
        </w:rPr>
        <w:tab/>
        <w:t>60</w:t>
      </w:r>
      <w:r w:rsidR="00C44A8E">
        <w:rPr>
          <w:rFonts w:ascii="Times New Roman Bold" w:hAnsi="Times New Roman Bold"/>
          <w:sz w:val="22"/>
        </w:rPr>
        <w:t>%</w:t>
      </w:r>
    </w:p>
    <w:p w14:paraId="79791874" w14:textId="097FC72E" w:rsidR="00A03B26" w:rsidRDefault="00D73EE2" w:rsidP="00357B51">
      <w:pPr>
        <w:pStyle w:val="Heading3"/>
        <w:rPr>
          <w:i/>
        </w:rPr>
      </w:pPr>
      <w:r w:rsidRPr="00DF2FA0">
        <w:t xml:space="preserve">We will begin each technology activity in class. </w:t>
      </w:r>
    </w:p>
    <w:p w14:paraId="35AC1EC4" w14:textId="77777777" w:rsidR="00357B51" w:rsidRPr="00A03B26" w:rsidRDefault="00357B51" w:rsidP="00A03B26"/>
    <w:p w14:paraId="27250C29" w14:textId="4F0A2B2D" w:rsidR="00A8461F" w:rsidRPr="00B97AD0" w:rsidRDefault="00B97AD0" w:rsidP="00B97AD0">
      <w:pPr>
        <w:rPr>
          <w:rFonts w:ascii="Times New Roman" w:hAnsi="Times New Roman"/>
          <w:b/>
          <w:sz w:val="22"/>
          <w:szCs w:val="22"/>
        </w:rPr>
      </w:pPr>
      <w:r w:rsidRPr="00B97AD0">
        <w:rPr>
          <w:rFonts w:ascii="Times New Roman" w:hAnsi="Times New Roman"/>
          <w:b/>
          <w:sz w:val="22"/>
          <w:szCs w:val="22"/>
        </w:rPr>
        <w:t>Due July 30</w:t>
      </w:r>
      <w:r w:rsidR="00D73EE2" w:rsidRPr="00B97AD0">
        <w:rPr>
          <w:rFonts w:ascii="Times New Roman" w:hAnsi="Times New Roman"/>
          <w:b/>
          <w:sz w:val="22"/>
          <w:szCs w:val="22"/>
        </w:rPr>
        <w:t xml:space="preserve">:  </w:t>
      </w:r>
      <w:r w:rsidR="00357B51" w:rsidRPr="00B97AD0">
        <w:rPr>
          <w:rFonts w:ascii="Times New Roman" w:hAnsi="Times New Roman"/>
          <w:b/>
          <w:sz w:val="22"/>
          <w:szCs w:val="22"/>
        </w:rPr>
        <w:t>Inquiry, Problem Solving and Investigation</w:t>
      </w:r>
    </w:p>
    <w:p w14:paraId="53505B42" w14:textId="291D1F79" w:rsidR="00357B51" w:rsidRDefault="00F9265B" w:rsidP="00B97AD0">
      <w:pPr>
        <w:ind w:left="360"/>
        <w:jc w:val="both"/>
        <w:rPr>
          <w:rFonts w:ascii="Times New Roman" w:hAnsi="Times New Roman"/>
          <w:sz w:val="22"/>
          <w:szCs w:val="22"/>
        </w:rPr>
      </w:pPr>
      <w:r w:rsidRPr="00A8461F">
        <w:rPr>
          <w:rFonts w:ascii="Times New Roman" w:hAnsi="Times New Roman"/>
          <w:b/>
          <w:i/>
          <w:sz w:val="22"/>
          <w:szCs w:val="22"/>
        </w:rPr>
        <w:t xml:space="preserve">Exploring </w:t>
      </w:r>
      <w:r w:rsidR="007D39D4" w:rsidRPr="00A8461F">
        <w:rPr>
          <w:rFonts w:ascii="Times New Roman" w:hAnsi="Times New Roman"/>
          <w:b/>
          <w:i/>
          <w:sz w:val="22"/>
          <w:szCs w:val="22"/>
        </w:rPr>
        <w:t xml:space="preserve">online </w:t>
      </w:r>
      <w:r w:rsidR="00D73EE2" w:rsidRPr="00A8461F">
        <w:rPr>
          <w:rFonts w:ascii="Times New Roman" w:hAnsi="Times New Roman"/>
          <w:b/>
          <w:i/>
          <w:sz w:val="22"/>
          <w:szCs w:val="22"/>
        </w:rPr>
        <w:t>Thinking Tool</w:t>
      </w:r>
      <w:r w:rsidR="00B97AD0">
        <w:rPr>
          <w:rFonts w:ascii="Times New Roman" w:hAnsi="Times New Roman"/>
          <w:b/>
          <w:i/>
          <w:sz w:val="22"/>
          <w:szCs w:val="22"/>
        </w:rPr>
        <w:t>s</w:t>
      </w:r>
      <w:r w:rsidR="00641256">
        <w:rPr>
          <w:rFonts w:ascii="Times New Roman" w:hAnsi="Times New Roman"/>
          <w:b/>
          <w:i/>
          <w:sz w:val="22"/>
          <w:szCs w:val="22"/>
        </w:rPr>
        <w:t xml:space="preserve">  (Pearson AA 3.3)</w:t>
      </w:r>
      <w:r w:rsidR="00641256">
        <w:rPr>
          <w:rFonts w:ascii="Times New Roman" w:hAnsi="Times New Roman"/>
          <w:b/>
          <w:i/>
          <w:sz w:val="22"/>
          <w:szCs w:val="22"/>
        </w:rPr>
        <w:tab/>
      </w:r>
      <w:r w:rsidR="00641256">
        <w:rPr>
          <w:rFonts w:ascii="Times New Roman" w:hAnsi="Times New Roman"/>
          <w:b/>
          <w:i/>
          <w:sz w:val="22"/>
          <w:szCs w:val="22"/>
        </w:rPr>
        <w:tab/>
      </w:r>
      <w:r w:rsidR="00641256" w:rsidRPr="00641256">
        <w:rPr>
          <w:rFonts w:ascii="Times New Roman" w:hAnsi="Times New Roman"/>
          <w:i/>
          <w:sz w:val="22"/>
          <w:szCs w:val="22"/>
        </w:rPr>
        <w:t>(</w:t>
      </w:r>
      <w:r w:rsidR="00B97AD0" w:rsidRPr="00641256">
        <w:rPr>
          <w:rFonts w:ascii="Times New Roman" w:hAnsi="Times New Roman"/>
          <w:i/>
          <w:sz w:val="22"/>
          <w:szCs w:val="22"/>
        </w:rPr>
        <w:t>5</w:t>
      </w:r>
      <w:r w:rsidR="00357B51" w:rsidRPr="00641256">
        <w:rPr>
          <w:rFonts w:ascii="Times New Roman" w:hAnsi="Times New Roman"/>
          <w:i/>
          <w:sz w:val="22"/>
          <w:szCs w:val="22"/>
        </w:rPr>
        <w:t xml:space="preserve"> pts</w:t>
      </w:r>
      <w:r w:rsidR="00641256" w:rsidRPr="00641256">
        <w:rPr>
          <w:rFonts w:ascii="Times New Roman" w:hAnsi="Times New Roman"/>
          <w:i/>
          <w:sz w:val="22"/>
          <w:szCs w:val="22"/>
        </w:rPr>
        <w:t>)</w:t>
      </w:r>
    </w:p>
    <w:p w14:paraId="4CC9CF10" w14:textId="120F3919" w:rsidR="00A03B26" w:rsidRDefault="00357B51" w:rsidP="00B97AD0">
      <w:pPr>
        <w:ind w:left="720"/>
        <w:rPr>
          <w:rStyle w:val="Strong"/>
        </w:rPr>
      </w:pPr>
      <w:r>
        <w:t xml:space="preserve">In this assignment you will explore ONE of two </w:t>
      </w:r>
      <w:hyperlink r:id="rId9" w:history="1">
        <w:r>
          <w:rPr>
            <w:rStyle w:val="Hyperlink"/>
          </w:rPr>
          <w:t>online</w:t>
        </w:r>
      </w:hyperlink>
      <w:r>
        <w:t xml:space="preserve"> thinking tools and reflect on ways to use the tool to promote critical thinking. </w:t>
      </w:r>
      <w:r w:rsidR="00A03B26" w:rsidRPr="00A03B26">
        <w:rPr>
          <w:rStyle w:val="Strong"/>
          <w:b w:val="0"/>
        </w:rPr>
        <w:t>Select the tool you were randomly assigned in class.</w:t>
      </w:r>
      <w:r w:rsidR="00A03B26" w:rsidRPr="00A03B26">
        <w:rPr>
          <w:rFonts w:ascii="Times New Roman" w:hAnsi="Times New Roman"/>
          <w:b/>
          <w:sz w:val="22"/>
          <w:szCs w:val="22"/>
        </w:rPr>
        <w:t xml:space="preserve">   </w:t>
      </w:r>
      <w:r w:rsidR="00A03B26" w:rsidRPr="00A03B26">
        <w:t>After you explore the online thinking tool,</w:t>
      </w:r>
      <w:r w:rsidR="00A03B26" w:rsidRPr="00A03B26">
        <w:rPr>
          <w:b/>
        </w:rPr>
        <w:t xml:space="preserve"> </w:t>
      </w:r>
      <w:r w:rsidR="00A03B26" w:rsidRPr="00A03B26">
        <w:rPr>
          <w:rStyle w:val="Strong"/>
          <w:b w:val="0"/>
        </w:rPr>
        <w:t>type your answers to the  assigned  questions and</w:t>
      </w:r>
      <w:r w:rsidR="00641256">
        <w:rPr>
          <w:rStyle w:val="Strong"/>
          <w:b w:val="0"/>
        </w:rPr>
        <w:t xml:space="preserve"> submit on your personal MyLab account</w:t>
      </w:r>
      <w:r w:rsidR="00A03B26">
        <w:rPr>
          <w:rStyle w:val="Strong"/>
          <w:b w:val="0"/>
        </w:rPr>
        <w:t>.</w:t>
      </w:r>
    </w:p>
    <w:p w14:paraId="75197BB7" w14:textId="77777777" w:rsidR="00A03B26" w:rsidRPr="00A03B26" w:rsidRDefault="00A03B26" w:rsidP="00A03B26">
      <w:pPr>
        <w:ind w:left="360"/>
        <w:rPr>
          <w:rStyle w:val="Strong"/>
        </w:rPr>
      </w:pPr>
    </w:p>
    <w:p w14:paraId="6DAC12B0" w14:textId="0AF02C9B" w:rsidR="00A03B26" w:rsidRDefault="007D39D4" w:rsidP="00B97AD0">
      <w:pPr>
        <w:ind w:firstLine="360"/>
        <w:rPr>
          <w:rFonts w:ascii="Times New Roman" w:hAnsi="Times New Roman"/>
          <w:sz w:val="22"/>
          <w:szCs w:val="22"/>
        </w:rPr>
      </w:pPr>
      <w:r w:rsidRPr="00A03B26">
        <w:rPr>
          <w:rFonts w:ascii="Times New Roman" w:hAnsi="Times New Roman"/>
          <w:b/>
          <w:i/>
          <w:sz w:val="22"/>
          <w:szCs w:val="22"/>
        </w:rPr>
        <w:t xml:space="preserve">Exploring Digital </w:t>
      </w:r>
      <w:r w:rsidR="00F9265B" w:rsidRPr="00A03B26">
        <w:rPr>
          <w:rFonts w:ascii="Times New Roman" w:hAnsi="Times New Roman"/>
          <w:b/>
          <w:i/>
          <w:sz w:val="22"/>
          <w:szCs w:val="22"/>
        </w:rPr>
        <w:t>Games</w:t>
      </w:r>
      <w:r w:rsidR="00F9265B" w:rsidRPr="00A03B26">
        <w:rPr>
          <w:rFonts w:ascii="Times New Roman" w:hAnsi="Times New Roman"/>
          <w:sz w:val="22"/>
          <w:szCs w:val="22"/>
        </w:rPr>
        <w:tab/>
      </w:r>
      <w:r w:rsidR="00641256" w:rsidRPr="00641256">
        <w:rPr>
          <w:rFonts w:ascii="Times New Roman" w:hAnsi="Times New Roman"/>
          <w:i/>
          <w:sz w:val="22"/>
          <w:szCs w:val="22"/>
        </w:rPr>
        <w:t>(Pearson AA 3.1)</w:t>
      </w:r>
      <w:r w:rsidR="00F9265B" w:rsidRPr="00A03B26">
        <w:rPr>
          <w:rFonts w:ascii="Times New Roman" w:hAnsi="Times New Roman"/>
          <w:sz w:val="22"/>
          <w:szCs w:val="22"/>
        </w:rPr>
        <w:tab/>
      </w:r>
      <w:r w:rsidR="00F9265B" w:rsidRPr="00A03B26">
        <w:rPr>
          <w:rFonts w:ascii="Times New Roman" w:hAnsi="Times New Roman"/>
          <w:sz w:val="22"/>
          <w:szCs w:val="22"/>
        </w:rPr>
        <w:tab/>
      </w:r>
      <w:r w:rsidR="00F9265B" w:rsidRPr="00A03B26">
        <w:rPr>
          <w:rFonts w:ascii="Times New Roman" w:hAnsi="Times New Roman"/>
          <w:sz w:val="22"/>
          <w:szCs w:val="22"/>
        </w:rPr>
        <w:tab/>
      </w:r>
      <w:r w:rsidR="00641256" w:rsidRPr="00641256">
        <w:rPr>
          <w:rFonts w:ascii="Times New Roman" w:hAnsi="Times New Roman"/>
          <w:sz w:val="22"/>
          <w:szCs w:val="22"/>
        </w:rPr>
        <w:t>(</w:t>
      </w:r>
      <w:r w:rsidR="00B97AD0" w:rsidRPr="00641256">
        <w:rPr>
          <w:rFonts w:ascii="Times New Roman" w:hAnsi="Times New Roman"/>
          <w:sz w:val="22"/>
          <w:szCs w:val="22"/>
        </w:rPr>
        <w:t>5</w:t>
      </w:r>
      <w:r w:rsidR="00F9265B" w:rsidRPr="00641256">
        <w:rPr>
          <w:rFonts w:ascii="Times New Roman" w:hAnsi="Times New Roman"/>
          <w:sz w:val="22"/>
          <w:szCs w:val="22"/>
        </w:rPr>
        <w:t xml:space="preserve"> pts</w:t>
      </w:r>
      <w:r w:rsidR="00641256" w:rsidRPr="00641256">
        <w:rPr>
          <w:rFonts w:ascii="Times New Roman" w:hAnsi="Times New Roman"/>
          <w:sz w:val="22"/>
          <w:szCs w:val="22"/>
        </w:rPr>
        <w:t>)</w:t>
      </w:r>
    </w:p>
    <w:p w14:paraId="7D55E9D6" w14:textId="234D79E2" w:rsidR="00A03B26" w:rsidRPr="00A03B26" w:rsidRDefault="00A03B26" w:rsidP="008145B5">
      <w:pPr>
        <w:ind w:left="720"/>
        <w:rPr>
          <w:rFonts w:ascii="Times" w:hAnsi="Times"/>
          <w:noProof w:val="0"/>
          <w:szCs w:val="20"/>
        </w:rPr>
      </w:pPr>
      <w:r>
        <w:t>Evaluate a digital learning game that is suitable for the subject area that you observe and plan to teach. L</w:t>
      </w:r>
      <w:proofErr w:type="spellStart"/>
      <w:r w:rsidRPr="00A03B26">
        <w:rPr>
          <w:rFonts w:ascii="Times" w:hAnsi="Times"/>
          <w:noProof w:val="0"/>
          <w:szCs w:val="20"/>
        </w:rPr>
        <w:t>ist</w:t>
      </w:r>
      <w:proofErr w:type="spellEnd"/>
      <w:r w:rsidRPr="00A03B26">
        <w:rPr>
          <w:rFonts w:ascii="Times" w:hAnsi="Times"/>
          <w:noProof w:val="0"/>
          <w:szCs w:val="20"/>
        </w:rPr>
        <w:t xml:space="preserve"> the title of the game and th</w:t>
      </w:r>
      <w:r>
        <w:rPr>
          <w:rFonts w:ascii="Times" w:hAnsi="Times"/>
          <w:noProof w:val="0"/>
          <w:szCs w:val="20"/>
        </w:rPr>
        <w:t xml:space="preserve">e URL where it can be located. </w:t>
      </w:r>
      <w:r w:rsidRPr="00A03B26">
        <w:rPr>
          <w:rFonts w:ascii="Times" w:hAnsi="Times"/>
          <w:noProof w:val="0"/>
          <w:szCs w:val="20"/>
        </w:rPr>
        <w:t>Ana</w:t>
      </w:r>
      <w:r>
        <w:rPr>
          <w:rFonts w:ascii="Times" w:hAnsi="Times"/>
          <w:noProof w:val="0"/>
          <w:szCs w:val="20"/>
        </w:rPr>
        <w:t xml:space="preserve">lyze the following components: </w:t>
      </w:r>
      <w:r w:rsidRPr="00A03B26">
        <w:rPr>
          <w:rFonts w:ascii="Times" w:hAnsi="Times"/>
          <w:noProof w:val="0"/>
          <w:szCs w:val="20"/>
        </w:rPr>
        <w:t>a.</w:t>
      </w:r>
      <w:r>
        <w:rPr>
          <w:rFonts w:ascii="Times" w:hAnsi="Times"/>
          <w:noProof w:val="0"/>
          <w:szCs w:val="20"/>
        </w:rPr>
        <w:t>)</w:t>
      </w:r>
      <w:r w:rsidRPr="00A03B26">
        <w:rPr>
          <w:rFonts w:ascii="Times" w:hAnsi="Times"/>
          <w:noProof w:val="0"/>
          <w:szCs w:val="20"/>
        </w:rPr>
        <w:t xml:space="preserve"> </w:t>
      </w:r>
      <w:proofErr w:type="gramStart"/>
      <w:r w:rsidRPr="00A03B26">
        <w:rPr>
          <w:rFonts w:ascii="Times" w:hAnsi="Times"/>
          <w:noProof w:val="0"/>
          <w:szCs w:val="20"/>
        </w:rPr>
        <w:t>grade</w:t>
      </w:r>
      <w:proofErr w:type="gramEnd"/>
      <w:r w:rsidRPr="00A03B26">
        <w:rPr>
          <w:rFonts w:ascii="Times" w:hAnsi="Times"/>
          <w:noProof w:val="0"/>
          <w:szCs w:val="20"/>
        </w:rPr>
        <w:t xml:space="preserve"> </w:t>
      </w:r>
      <w:r>
        <w:rPr>
          <w:rFonts w:ascii="Times" w:hAnsi="Times"/>
          <w:noProof w:val="0"/>
          <w:szCs w:val="20"/>
        </w:rPr>
        <w:t xml:space="preserve">level(s) and subject areas(s); </w:t>
      </w:r>
      <w:r w:rsidRPr="00A03B26">
        <w:rPr>
          <w:rFonts w:ascii="Times" w:hAnsi="Times"/>
          <w:noProof w:val="0"/>
          <w:szCs w:val="20"/>
        </w:rPr>
        <w:t>b.</w:t>
      </w:r>
      <w:r>
        <w:rPr>
          <w:rFonts w:ascii="Times" w:hAnsi="Times"/>
          <w:noProof w:val="0"/>
          <w:szCs w:val="20"/>
        </w:rPr>
        <w:t>)</w:t>
      </w:r>
      <w:r w:rsidRPr="00A03B26">
        <w:rPr>
          <w:rFonts w:ascii="Times" w:hAnsi="Times"/>
          <w:noProof w:val="0"/>
          <w:szCs w:val="20"/>
        </w:rPr>
        <w:t xml:space="preserve"> </w:t>
      </w:r>
      <w:proofErr w:type="gramStart"/>
      <w:r w:rsidRPr="00A03B26">
        <w:rPr>
          <w:rFonts w:ascii="Times" w:hAnsi="Times"/>
          <w:noProof w:val="0"/>
          <w:szCs w:val="20"/>
        </w:rPr>
        <w:t>purpose</w:t>
      </w:r>
      <w:proofErr w:type="gramEnd"/>
      <w:r w:rsidRPr="00A03B26">
        <w:rPr>
          <w:rFonts w:ascii="Times" w:hAnsi="Times"/>
          <w:noProof w:val="0"/>
          <w:szCs w:val="20"/>
        </w:rPr>
        <w:t xml:space="preserve"> of the game e.g., build skills or cont</w:t>
      </w:r>
      <w:r>
        <w:rPr>
          <w:rFonts w:ascii="Times" w:hAnsi="Times"/>
          <w:noProof w:val="0"/>
          <w:szCs w:val="20"/>
        </w:rPr>
        <w:t xml:space="preserve">ent knowledge or entertainment; </w:t>
      </w:r>
      <w:r w:rsidRPr="00A03B26">
        <w:rPr>
          <w:rFonts w:ascii="Times" w:hAnsi="Times"/>
          <w:noProof w:val="0"/>
          <w:szCs w:val="20"/>
        </w:rPr>
        <w:t>c.</w:t>
      </w:r>
      <w:r>
        <w:rPr>
          <w:rFonts w:ascii="Times" w:hAnsi="Times"/>
          <w:noProof w:val="0"/>
          <w:szCs w:val="20"/>
        </w:rPr>
        <w:t>)</w:t>
      </w:r>
      <w:r w:rsidRPr="00A03B26">
        <w:rPr>
          <w:rFonts w:ascii="Times" w:hAnsi="Times"/>
          <w:noProof w:val="0"/>
          <w:szCs w:val="20"/>
        </w:rPr>
        <w:t xml:space="preserve"> </w:t>
      </w:r>
      <w:proofErr w:type="gramStart"/>
      <w:r w:rsidRPr="00A03B26">
        <w:rPr>
          <w:rFonts w:ascii="Times" w:hAnsi="Times"/>
          <w:noProof w:val="0"/>
          <w:szCs w:val="20"/>
        </w:rPr>
        <w:t>components</w:t>
      </w:r>
      <w:proofErr w:type="gramEnd"/>
      <w:r w:rsidRPr="00A03B26">
        <w:rPr>
          <w:rFonts w:ascii="Times" w:hAnsi="Times"/>
          <w:noProof w:val="0"/>
          <w:szCs w:val="20"/>
        </w:rPr>
        <w:t xml:space="preserve"> of the game including</w:t>
      </w:r>
      <w:r>
        <w:rPr>
          <w:rFonts w:ascii="Times" w:hAnsi="Times"/>
          <w:noProof w:val="0"/>
          <w:szCs w:val="20"/>
        </w:rPr>
        <w:t xml:space="preserve"> rules, goals or objectives, outcomes and feedback, conflict or cooperation, types of interactions, storyline; d) benefits; e) challenges. </w:t>
      </w:r>
      <w:r w:rsidR="00641256">
        <w:rPr>
          <w:rStyle w:val="Strong"/>
          <w:b w:val="0"/>
        </w:rPr>
        <w:t>Submit on your personal MyLab account.</w:t>
      </w:r>
    </w:p>
    <w:p w14:paraId="63F8B957" w14:textId="77777777" w:rsidR="00A62016" w:rsidRPr="00A03B26" w:rsidRDefault="00A62016" w:rsidP="00A03B26">
      <w:pPr>
        <w:ind w:left="360"/>
        <w:rPr>
          <w:rFonts w:ascii="Times New Roman" w:hAnsi="Times New Roman"/>
          <w:szCs w:val="22"/>
        </w:rPr>
      </w:pPr>
    </w:p>
    <w:p w14:paraId="27A0FFAE" w14:textId="6ACAA44E" w:rsidR="00B97AD0" w:rsidRPr="00B97AD0" w:rsidRDefault="00B97AD0" w:rsidP="00B97AD0">
      <w:pPr>
        <w:rPr>
          <w:rFonts w:ascii="Times New Roman" w:hAnsi="Times New Roman"/>
          <w:b/>
          <w:sz w:val="22"/>
          <w:szCs w:val="22"/>
        </w:rPr>
      </w:pPr>
      <w:r w:rsidRPr="00B97AD0">
        <w:rPr>
          <w:rFonts w:ascii="Times New Roman" w:hAnsi="Times New Roman"/>
          <w:b/>
          <w:sz w:val="22"/>
          <w:szCs w:val="22"/>
        </w:rPr>
        <w:t>Due Aug. 1:  Digital Citizens, Ethical, Legal, Social Issues</w:t>
      </w:r>
    </w:p>
    <w:p w14:paraId="799359D3" w14:textId="77777777" w:rsidR="00B97AD0" w:rsidRDefault="00B97AD0" w:rsidP="00B97AD0">
      <w:pPr>
        <w:ind w:left="-360"/>
        <w:rPr>
          <w:rFonts w:ascii="Times New Roman" w:hAnsi="Times New Roman"/>
          <w:sz w:val="22"/>
          <w:szCs w:val="22"/>
        </w:rPr>
      </w:pPr>
    </w:p>
    <w:p w14:paraId="748AF740" w14:textId="0A43355D" w:rsidR="002531A7" w:rsidRDefault="00B97AD0" w:rsidP="00B97AD0">
      <w:pPr>
        <w:rPr>
          <w:rFonts w:ascii="Times New Roman" w:hAnsi="Times New Roman"/>
          <w:sz w:val="22"/>
          <w:szCs w:val="22"/>
        </w:rPr>
      </w:pPr>
      <w:r>
        <w:rPr>
          <w:rFonts w:ascii="Times New Roman" w:hAnsi="Times New Roman"/>
          <w:sz w:val="22"/>
          <w:szCs w:val="22"/>
        </w:rPr>
        <w:t xml:space="preserve"> </w:t>
      </w:r>
      <w:r w:rsidR="00A62016" w:rsidRPr="00A03B26">
        <w:rPr>
          <w:rFonts w:ascii="Times New Roman" w:hAnsi="Times New Roman"/>
          <w:b/>
          <w:i/>
          <w:sz w:val="22"/>
          <w:szCs w:val="22"/>
        </w:rPr>
        <w:t>Safe and Responsible Internet Use</w:t>
      </w:r>
      <w:r w:rsidR="00A03B26" w:rsidRPr="00A03B26">
        <w:rPr>
          <w:rFonts w:ascii="Times New Roman" w:hAnsi="Times New Roman"/>
          <w:b/>
          <w:i/>
          <w:sz w:val="22"/>
          <w:szCs w:val="22"/>
        </w:rPr>
        <w:t xml:space="preserve"> Plan</w:t>
      </w:r>
      <w:r w:rsidR="00641256">
        <w:rPr>
          <w:rFonts w:ascii="Times New Roman" w:hAnsi="Times New Roman"/>
          <w:b/>
          <w:i/>
          <w:sz w:val="22"/>
          <w:szCs w:val="22"/>
        </w:rPr>
        <w:t xml:space="preserve">  (AA. 8.2)</w:t>
      </w:r>
      <w:r w:rsidR="00641256">
        <w:rPr>
          <w:rFonts w:ascii="Times New Roman" w:hAnsi="Times New Roman"/>
          <w:b/>
          <w:i/>
          <w:sz w:val="22"/>
          <w:szCs w:val="22"/>
        </w:rPr>
        <w:tab/>
      </w:r>
      <w:r w:rsidR="00641256">
        <w:rPr>
          <w:rFonts w:ascii="Times New Roman" w:hAnsi="Times New Roman"/>
          <w:b/>
          <w:i/>
          <w:sz w:val="22"/>
          <w:szCs w:val="22"/>
        </w:rPr>
        <w:tab/>
      </w:r>
      <w:r w:rsidR="00D73EE2" w:rsidRPr="00DF2FA0">
        <w:rPr>
          <w:rFonts w:ascii="Times New Roman" w:hAnsi="Times New Roman"/>
          <w:sz w:val="22"/>
          <w:szCs w:val="22"/>
        </w:rPr>
        <w:tab/>
      </w:r>
      <w:r w:rsidR="00641256" w:rsidRPr="00641256">
        <w:rPr>
          <w:rFonts w:ascii="Times New Roman" w:hAnsi="Times New Roman"/>
          <w:sz w:val="22"/>
          <w:szCs w:val="22"/>
        </w:rPr>
        <w:t>(</w:t>
      </w:r>
      <w:r w:rsidRPr="00641256">
        <w:rPr>
          <w:rFonts w:ascii="Times New Roman" w:hAnsi="Times New Roman"/>
          <w:sz w:val="22"/>
          <w:szCs w:val="22"/>
        </w:rPr>
        <w:t>5</w:t>
      </w:r>
      <w:r w:rsidR="00C44A8E" w:rsidRPr="00641256">
        <w:rPr>
          <w:rFonts w:ascii="Times New Roman" w:hAnsi="Times New Roman"/>
          <w:sz w:val="22"/>
          <w:szCs w:val="22"/>
        </w:rPr>
        <w:t xml:space="preserve"> pts</w:t>
      </w:r>
      <w:r w:rsidR="00641256" w:rsidRPr="00641256">
        <w:rPr>
          <w:rFonts w:ascii="Times New Roman" w:hAnsi="Times New Roman"/>
          <w:sz w:val="22"/>
          <w:szCs w:val="22"/>
        </w:rPr>
        <w:t>)</w:t>
      </w:r>
    </w:p>
    <w:p w14:paraId="123C4EB6" w14:textId="2FE90D97" w:rsidR="00A03B26" w:rsidRPr="00B97AD0" w:rsidRDefault="002531A7" w:rsidP="00B97AD0">
      <w:pPr>
        <w:ind w:left="720"/>
        <w:rPr>
          <w:rFonts w:ascii="Times New Roman" w:hAnsi="Times New Roman"/>
          <w:sz w:val="22"/>
          <w:szCs w:val="22"/>
        </w:rPr>
      </w:pPr>
      <w:r>
        <w:t xml:space="preserve">Investigate </w:t>
      </w:r>
      <w:hyperlink r:id="rId10" w:history="1">
        <w:r>
          <w:rPr>
            <w:rStyle w:val="Hyperlink"/>
          </w:rPr>
          <w:t>http://safekids.com</w:t>
        </w:r>
      </w:hyperlink>
      <w:r>
        <w:t xml:space="preserve"> Explore the </w:t>
      </w:r>
      <w:r w:rsidRPr="002531A7">
        <w:t>safety advice and tools,</w:t>
      </w:r>
      <w:r>
        <w:t xml:space="preserve"> paying particular attention to the information for child safety, parents of pre-teens and parents of teens.  Also investigate </w:t>
      </w:r>
      <w:hyperlink r:id="rId11" w:history="1">
        <w:r>
          <w:rPr>
            <w:rStyle w:val="Hyperlink"/>
          </w:rPr>
          <w:t>http://www.netsmartz.org/</w:t>
        </w:r>
      </w:hyperlink>
      <w:r>
        <w:t xml:space="preserve"> Follow the links for </w:t>
      </w:r>
      <w:r>
        <w:lastRenderedPageBreak/>
        <w:t xml:space="preserve">educators as well as links for kids, tweens, and teens. Of particular interest are the downloadable teaching materials for educators including tip sheets on social networking, cyberbullying, sexting, and cybersecurity.  Answer the five questions and </w:t>
      </w:r>
      <w:r w:rsidR="00641256">
        <w:rPr>
          <w:rStyle w:val="Strong"/>
          <w:b w:val="0"/>
        </w:rPr>
        <w:t>submit on your personal MyLab account.</w:t>
      </w:r>
    </w:p>
    <w:p w14:paraId="2EA4445B" w14:textId="77777777" w:rsidR="00D73EE2" w:rsidRPr="00DF2FA0" w:rsidRDefault="00D73EE2" w:rsidP="00A03B26">
      <w:pPr>
        <w:rPr>
          <w:rFonts w:ascii="Times New Roman" w:hAnsi="Times New Roman"/>
          <w:sz w:val="22"/>
          <w:szCs w:val="22"/>
        </w:rPr>
      </w:pPr>
    </w:p>
    <w:p w14:paraId="6EDF1F49" w14:textId="0D0CFCE5" w:rsidR="00D73EE2" w:rsidRPr="00B56A1E" w:rsidRDefault="00641256" w:rsidP="00B97AD0">
      <w:pPr>
        <w:rPr>
          <w:rFonts w:ascii="Times New Roman" w:hAnsi="Times New Roman"/>
          <w:b/>
          <w:sz w:val="22"/>
          <w:szCs w:val="22"/>
        </w:rPr>
      </w:pPr>
      <w:r>
        <w:rPr>
          <w:rFonts w:ascii="Times New Roman" w:hAnsi="Times New Roman"/>
          <w:b/>
          <w:sz w:val="22"/>
          <w:szCs w:val="22"/>
        </w:rPr>
        <w:t>Due Aug. 8</w:t>
      </w:r>
      <w:r w:rsidR="00D73EE2" w:rsidRPr="00B56A1E">
        <w:rPr>
          <w:rFonts w:ascii="Times New Roman" w:hAnsi="Times New Roman"/>
          <w:b/>
          <w:sz w:val="22"/>
          <w:szCs w:val="22"/>
        </w:rPr>
        <w:t xml:space="preserve">:  </w:t>
      </w:r>
      <w:r w:rsidR="00D73EE2" w:rsidRPr="00B56A1E">
        <w:rPr>
          <w:rFonts w:ascii="Times New Roman" w:hAnsi="Times New Roman"/>
          <w:b/>
          <w:iCs/>
          <w:sz w:val="22"/>
          <w:szCs w:val="22"/>
        </w:rPr>
        <w:t>Fostering Information Literacy</w:t>
      </w:r>
    </w:p>
    <w:p w14:paraId="00C0379F" w14:textId="14B05D0C" w:rsidR="00F304CB" w:rsidRDefault="00B56A1E" w:rsidP="00B56A1E">
      <w:pPr>
        <w:rPr>
          <w:rFonts w:ascii="Times New Roman" w:hAnsi="Times New Roman"/>
          <w:sz w:val="22"/>
          <w:szCs w:val="22"/>
        </w:rPr>
      </w:pPr>
      <w:r w:rsidRPr="00B56A1E">
        <w:rPr>
          <w:rFonts w:ascii="Times New Roman" w:hAnsi="Times New Roman"/>
          <w:b/>
          <w:sz w:val="22"/>
          <w:szCs w:val="22"/>
        </w:rPr>
        <w:t xml:space="preserve"> </w:t>
      </w:r>
      <w:r w:rsidR="00641256">
        <w:rPr>
          <w:rFonts w:ascii="Times New Roman" w:hAnsi="Times New Roman"/>
          <w:b/>
          <w:sz w:val="22"/>
          <w:szCs w:val="22"/>
        </w:rPr>
        <w:t xml:space="preserve">      </w:t>
      </w:r>
      <w:r w:rsidR="00A62016" w:rsidRPr="00CC11AC">
        <w:rPr>
          <w:rFonts w:ascii="Times New Roman" w:hAnsi="Times New Roman"/>
          <w:b/>
          <w:i/>
          <w:sz w:val="22"/>
          <w:szCs w:val="22"/>
        </w:rPr>
        <w:t>Evaluating Websites</w:t>
      </w:r>
      <w:r w:rsidR="00D73EE2" w:rsidRPr="00DF2FA0">
        <w:rPr>
          <w:rFonts w:ascii="Times New Roman" w:hAnsi="Times New Roman"/>
          <w:sz w:val="22"/>
          <w:szCs w:val="22"/>
        </w:rPr>
        <w:t xml:space="preserve"> </w:t>
      </w:r>
      <w:r w:rsidR="00641256">
        <w:rPr>
          <w:rFonts w:ascii="Times New Roman" w:hAnsi="Times New Roman"/>
          <w:sz w:val="22"/>
          <w:szCs w:val="22"/>
        </w:rPr>
        <w:t xml:space="preserve">  (Pearson Project Based Assessment 2.2)                   </w:t>
      </w:r>
      <w:r w:rsidR="00641256">
        <w:rPr>
          <w:rFonts w:ascii="Times New Roman" w:hAnsi="Times New Roman"/>
          <w:sz w:val="22"/>
          <w:szCs w:val="22"/>
        </w:rPr>
        <w:tab/>
      </w:r>
      <w:r w:rsidR="00641256" w:rsidRPr="00641256">
        <w:rPr>
          <w:rFonts w:ascii="Times New Roman" w:hAnsi="Times New Roman"/>
          <w:sz w:val="22"/>
          <w:szCs w:val="22"/>
        </w:rPr>
        <w:t>(</w:t>
      </w:r>
      <w:r w:rsidRPr="00641256">
        <w:rPr>
          <w:rFonts w:ascii="Times New Roman" w:hAnsi="Times New Roman"/>
          <w:sz w:val="22"/>
          <w:szCs w:val="22"/>
        </w:rPr>
        <w:t>5</w:t>
      </w:r>
      <w:r w:rsidR="00C44A8E" w:rsidRPr="00641256">
        <w:rPr>
          <w:rFonts w:ascii="Times New Roman" w:hAnsi="Times New Roman"/>
          <w:sz w:val="22"/>
          <w:szCs w:val="22"/>
        </w:rPr>
        <w:t xml:space="preserve"> pts</w:t>
      </w:r>
      <w:r w:rsidR="00641256" w:rsidRPr="00641256">
        <w:rPr>
          <w:rFonts w:ascii="Times New Roman" w:hAnsi="Times New Roman"/>
          <w:sz w:val="22"/>
          <w:szCs w:val="22"/>
        </w:rPr>
        <w:t>)</w:t>
      </w:r>
    </w:p>
    <w:p w14:paraId="69228B3A" w14:textId="18316291" w:rsidR="00F304CB" w:rsidRPr="00F304CB" w:rsidRDefault="00F304CB" w:rsidP="00B56A1E">
      <w:pPr>
        <w:ind w:left="720"/>
        <w:rPr>
          <w:rFonts w:ascii="Times New Roman" w:hAnsi="Times New Roman"/>
          <w:sz w:val="22"/>
          <w:szCs w:val="22"/>
        </w:rPr>
      </w:pPr>
      <w:r w:rsidRPr="00F304CB">
        <w:rPr>
          <w:rStyle w:val="Strong"/>
          <w:b w:val="0"/>
        </w:rPr>
        <w:t xml:space="preserve">Locate and evaluate three websites </w:t>
      </w:r>
      <w:r>
        <w:rPr>
          <w:rStyle w:val="Strong"/>
          <w:b w:val="0"/>
        </w:rPr>
        <w:t>related to a grade level and subject area you plan to teach</w:t>
      </w:r>
      <w:r w:rsidRPr="00F304CB">
        <w:rPr>
          <w:rStyle w:val="Strong"/>
          <w:b w:val="0"/>
        </w:rPr>
        <w:t>.</w:t>
      </w:r>
      <w:r>
        <w:rPr>
          <w:rStyle w:val="Strong"/>
        </w:rPr>
        <w:t xml:space="preserve"> </w:t>
      </w:r>
      <w:r>
        <w:t xml:space="preserve">The websites may focus on content or instructional strategies. Evaluate each website with the assigned criteria. </w:t>
      </w:r>
      <w:r w:rsidR="00641256">
        <w:rPr>
          <w:rStyle w:val="Strong"/>
          <w:b w:val="0"/>
        </w:rPr>
        <w:t>Submit on your personal MyLab account.</w:t>
      </w:r>
    </w:p>
    <w:p w14:paraId="6D442050" w14:textId="77777777" w:rsidR="00CC11AC" w:rsidRDefault="00CC11AC" w:rsidP="00F304CB">
      <w:pPr>
        <w:rPr>
          <w:rFonts w:ascii="Times New Roman" w:hAnsi="Times New Roman"/>
          <w:sz w:val="22"/>
          <w:szCs w:val="22"/>
        </w:rPr>
      </w:pPr>
    </w:p>
    <w:p w14:paraId="6998861C" w14:textId="78EB7CB0" w:rsidR="00D73EE2" w:rsidRPr="007C6E0F" w:rsidRDefault="007C6E0F" w:rsidP="007C6E0F">
      <w:pPr>
        <w:rPr>
          <w:rFonts w:ascii="Times New Roman" w:hAnsi="Times New Roman"/>
          <w:b/>
          <w:sz w:val="22"/>
          <w:szCs w:val="22"/>
        </w:rPr>
      </w:pPr>
      <w:r w:rsidRPr="007C6E0F">
        <w:rPr>
          <w:rFonts w:ascii="Times New Roman" w:hAnsi="Times New Roman"/>
          <w:b/>
          <w:sz w:val="22"/>
          <w:szCs w:val="22"/>
        </w:rPr>
        <w:t>Due Aug 8</w:t>
      </w:r>
      <w:r w:rsidR="00D73EE2" w:rsidRPr="007C6E0F">
        <w:rPr>
          <w:rFonts w:ascii="Times New Roman" w:hAnsi="Times New Roman"/>
          <w:b/>
          <w:sz w:val="22"/>
          <w:szCs w:val="22"/>
        </w:rPr>
        <w:t xml:space="preserve">: </w:t>
      </w:r>
      <w:r w:rsidR="00D73EE2" w:rsidRPr="007C6E0F">
        <w:rPr>
          <w:rFonts w:ascii="Times New Roman" w:hAnsi="Times New Roman"/>
          <w:b/>
          <w:iCs/>
          <w:sz w:val="22"/>
          <w:szCs w:val="22"/>
        </w:rPr>
        <w:t>Teacher Productivity</w:t>
      </w:r>
      <w:r w:rsidR="00A62016" w:rsidRPr="007C6E0F">
        <w:rPr>
          <w:rFonts w:ascii="Times New Roman" w:hAnsi="Times New Roman"/>
          <w:b/>
          <w:iCs/>
          <w:sz w:val="22"/>
          <w:szCs w:val="22"/>
        </w:rPr>
        <w:t>: Integrating Creation, Visual Design &amp; Media Production</w:t>
      </w:r>
    </w:p>
    <w:p w14:paraId="1B5DD37D" w14:textId="2E2D426A" w:rsidR="00F304CB" w:rsidRDefault="007C6E0F" w:rsidP="007C6E0F">
      <w:pPr>
        <w:rPr>
          <w:rFonts w:ascii="Times New Roman" w:hAnsi="Times New Roman"/>
          <w:sz w:val="22"/>
          <w:szCs w:val="22"/>
        </w:rPr>
      </w:pPr>
      <w:r>
        <w:rPr>
          <w:rFonts w:ascii="Times New Roman" w:hAnsi="Times New Roman"/>
          <w:sz w:val="22"/>
          <w:szCs w:val="22"/>
        </w:rPr>
        <w:t xml:space="preserve">       </w:t>
      </w:r>
      <w:r w:rsidR="00A62016" w:rsidRPr="007C6E0F">
        <w:rPr>
          <w:rFonts w:ascii="Times New Roman" w:hAnsi="Times New Roman"/>
          <w:b/>
          <w:sz w:val="22"/>
          <w:szCs w:val="22"/>
        </w:rPr>
        <w:t>Create</w:t>
      </w:r>
      <w:r w:rsidR="00D73EE2" w:rsidRPr="007C6E0F">
        <w:rPr>
          <w:rFonts w:ascii="Times New Roman" w:hAnsi="Times New Roman"/>
          <w:b/>
          <w:sz w:val="22"/>
          <w:szCs w:val="22"/>
        </w:rPr>
        <w:t xml:space="preserve"> a</w:t>
      </w:r>
      <w:r w:rsidR="00D73EE2" w:rsidRPr="00DF2FA0">
        <w:rPr>
          <w:rFonts w:ascii="Times New Roman" w:hAnsi="Times New Roman"/>
          <w:sz w:val="22"/>
          <w:szCs w:val="22"/>
        </w:rPr>
        <w:t xml:space="preserve"> </w:t>
      </w:r>
      <w:r w:rsidR="00D559E0">
        <w:rPr>
          <w:rFonts w:ascii="Times New Roman" w:hAnsi="Times New Roman"/>
          <w:b/>
          <w:i/>
          <w:sz w:val="22"/>
          <w:szCs w:val="22"/>
        </w:rPr>
        <w:t>Digital Presentation Tool for Students</w:t>
      </w:r>
      <w:r w:rsidR="00641256">
        <w:rPr>
          <w:rFonts w:ascii="Times New Roman" w:hAnsi="Times New Roman"/>
          <w:b/>
          <w:i/>
          <w:sz w:val="22"/>
          <w:szCs w:val="22"/>
        </w:rPr>
        <w:t xml:space="preserve"> </w:t>
      </w:r>
      <w:r w:rsidR="00641256" w:rsidRPr="00641256">
        <w:rPr>
          <w:rFonts w:ascii="Times New Roman" w:hAnsi="Times New Roman"/>
          <w:i/>
          <w:sz w:val="22"/>
          <w:szCs w:val="22"/>
        </w:rPr>
        <w:t>(Pearson Project Based Assess</w:t>
      </w:r>
      <w:r w:rsidR="00641256">
        <w:rPr>
          <w:rFonts w:ascii="Times New Roman" w:hAnsi="Times New Roman"/>
          <w:sz w:val="22"/>
          <w:szCs w:val="22"/>
        </w:rPr>
        <w:t xml:space="preserve">)  </w:t>
      </w:r>
      <w:r w:rsidR="00641256" w:rsidRPr="00641256">
        <w:rPr>
          <w:rFonts w:ascii="Times New Roman" w:hAnsi="Times New Roman"/>
          <w:sz w:val="22"/>
          <w:szCs w:val="22"/>
        </w:rPr>
        <w:t>(</w:t>
      </w:r>
      <w:r w:rsidRPr="00641256">
        <w:rPr>
          <w:rFonts w:ascii="Times New Roman" w:hAnsi="Times New Roman"/>
          <w:sz w:val="22"/>
          <w:szCs w:val="22"/>
        </w:rPr>
        <w:t>15</w:t>
      </w:r>
      <w:r w:rsidR="00C44A8E" w:rsidRPr="00641256">
        <w:rPr>
          <w:rFonts w:ascii="Times New Roman" w:hAnsi="Times New Roman"/>
          <w:sz w:val="22"/>
          <w:szCs w:val="22"/>
        </w:rPr>
        <w:t xml:space="preserve"> pts</w:t>
      </w:r>
      <w:r w:rsidR="00641256" w:rsidRPr="00641256">
        <w:rPr>
          <w:rFonts w:ascii="Times New Roman" w:hAnsi="Times New Roman"/>
          <w:sz w:val="22"/>
          <w:szCs w:val="22"/>
        </w:rPr>
        <w:t>)</w:t>
      </w:r>
    </w:p>
    <w:p w14:paraId="79872ACA" w14:textId="6768B063" w:rsidR="0076576D" w:rsidRPr="007C6E0F" w:rsidRDefault="00F304CB" w:rsidP="007C6E0F">
      <w:pPr>
        <w:ind w:left="720"/>
        <w:rPr>
          <w:rFonts w:ascii="Times New Roman" w:hAnsi="Times New Roman"/>
        </w:rPr>
      </w:pPr>
      <w:r w:rsidRPr="007C6E0F">
        <w:rPr>
          <w:rFonts w:ascii="Times New Roman" w:hAnsi="Times New Roman"/>
          <w:sz w:val="22"/>
          <w:szCs w:val="22"/>
        </w:rPr>
        <w:t>Create a multimedia project (e.g., PowerPoint or Prezi) as an instructional tool.  The project should be informative and</w:t>
      </w:r>
      <w:r w:rsidR="00BD04E7" w:rsidRPr="007C6E0F">
        <w:rPr>
          <w:rFonts w:ascii="Times New Roman" w:hAnsi="Times New Roman"/>
          <w:sz w:val="22"/>
          <w:szCs w:val="22"/>
        </w:rPr>
        <w:t xml:space="preserve"> engaging</w:t>
      </w:r>
      <w:r w:rsidRPr="007C6E0F">
        <w:rPr>
          <w:rFonts w:ascii="Times New Roman" w:hAnsi="Times New Roman"/>
          <w:sz w:val="22"/>
          <w:szCs w:val="22"/>
        </w:rPr>
        <w:t xml:space="preserve"> to the audience (secondary students or their families).  Review </w:t>
      </w:r>
      <w:r w:rsidR="00BD04E7" w:rsidRPr="007C6E0F">
        <w:rPr>
          <w:rFonts w:ascii="Times New Roman" w:hAnsi="Times New Roman"/>
          <w:sz w:val="22"/>
          <w:szCs w:val="22"/>
        </w:rPr>
        <w:t xml:space="preserve">elements of visual design.  Explore Prezi tutorial and/or Power Point software tutorial.  Choose whichever software is NEW to you. </w:t>
      </w:r>
      <w:r w:rsidR="00BD04E7" w:rsidRPr="007C6E0F">
        <w:rPr>
          <w:rFonts w:ascii="Times New Roman" w:hAnsi="Times New Roman"/>
        </w:rPr>
        <w:t>Use Prezi or Power point software to develop a sample presentation that illustrates key ideas about a topic you plan to teach. Identify the grade level and subject area.  Review the ru</w:t>
      </w:r>
      <w:r w:rsidR="00641256">
        <w:rPr>
          <w:rFonts w:ascii="Times New Roman" w:hAnsi="Times New Roman"/>
        </w:rPr>
        <w:t>brics for Prezi and Power Point and create the project.</w:t>
      </w:r>
      <w:r w:rsidR="00BD04E7" w:rsidRPr="007C6E0F">
        <w:rPr>
          <w:rFonts w:ascii="Times New Roman" w:hAnsi="Times New Roman"/>
        </w:rPr>
        <w:t xml:space="preserve"> </w:t>
      </w:r>
      <w:r w:rsidR="00641256">
        <w:rPr>
          <w:rStyle w:val="Strong"/>
          <w:b w:val="0"/>
        </w:rPr>
        <w:t>Submit on your personal MyLab account.</w:t>
      </w:r>
    </w:p>
    <w:p w14:paraId="6C01EDCC" w14:textId="77777777" w:rsidR="00AB211D" w:rsidRDefault="00AB211D" w:rsidP="000605FE">
      <w:pPr>
        <w:keepNext/>
        <w:ind w:left="360"/>
      </w:pPr>
    </w:p>
    <w:p w14:paraId="7C8B2AFD" w14:textId="77777777" w:rsidR="005F1E3A" w:rsidRDefault="005F1E3A" w:rsidP="0002789F">
      <w:pPr>
        <w:ind w:left="720"/>
      </w:pPr>
    </w:p>
    <w:p w14:paraId="01FD1FC1" w14:textId="06537309" w:rsidR="00A65C0F" w:rsidRPr="007C6E0F" w:rsidRDefault="007C6E0F" w:rsidP="007C6E0F">
      <w:pPr>
        <w:ind w:firstLine="720"/>
        <w:rPr>
          <w:rFonts w:ascii="Times New Roman" w:hAnsi="Times New Roman"/>
          <w:b/>
          <w:sz w:val="22"/>
          <w:szCs w:val="22"/>
        </w:rPr>
      </w:pPr>
      <w:r>
        <w:rPr>
          <w:rFonts w:ascii="Times New Roman" w:hAnsi="Times New Roman"/>
          <w:b/>
          <w:sz w:val="22"/>
          <w:szCs w:val="22"/>
        </w:rPr>
        <w:t>Due Aug 15</w:t>
      </w:r>
      <w:r w:rsidRPr="007C6E0F">
        <w:rPr>
          <w:rFonts w:ascii="Times New Roman" w:hAnsi="Times New Roman"/>
          <w:b/>
          <w:sz w:val="22"/>
          <w:szCs w:val="22"/>
        </w:rPr>
        <w:t xml:space="preserve">: </w:t>
      </w:r>
      <w:r w:rsidR="005F1E3A" w:rsidRPr="007C6E0F">
        <w:rPr>
          <w:rFonts w:ascii="Times New Roman" w:hAnsi="Times New Roman"/>
          <w:b/>
          <w:sz w:val="22"/>
          <w:szCs w:val="22"/>
        </w:rPr>
        <w:t xml:space="preserve">Teacher Productivity: </w:t>
      </w:r>
      <w:r w:rsidR="00A65C0F" w:rsidRPr="007C6E0F">
        <w:rPr>
          <w:rFonts w:ascii="Times New Roman" w:hAnsi="Times New Roman"/>
          <w:b/>
          <w:sz w:val="22"/>
          <w:szCs w:val="22"/>
        </w:rPr>
        <w:t xml:space="preserve">Designing </w:t>
      </w:r>
      <w:r w:rsidR="005F1E3A" w:rsidRPr="007C6E0F">
        <w:rPr>
          <w:rFonts w:ascii="Times New Roman" w:hAnsi="Times New Roman"/>
          <w:b/>
          <w:sz w:val="22"/>
          <w:szCs w:val="22"/>
        </w:rPr>
        <w:t>Instruction</w:t>
      </w:r>
      <w:r w:rsidR="00A65C0F" w:rsidRPr="007C6E0F">
        <w:rPr>
          <w:rFonts w:ascii="Times New Roman" w:hAnsi="Times New Roman"/>
          <w:b/>
          <w:sz w:val="22"/>
          <w:szCs w:val="22"/>
        </w:rPr>
        <w:t xml:space="preserve"> and Assessment</w:t>
      </w:r>
    </w:p>
    <w:p w14:paraId="66B7DBB2" w14:textId="0B18AA42" w:rsidR="00A65C0F" w:rsidRDefault="00AB211D" w:rsidP="007C6E0F">
      <w:pPr>
        <w:ind w:firstLine="720"/>
        <w:rPr>
          <w:rFonts w:ascii="Times New Roman" w:hAnsi="Times New Roman"/>
          <w:sz w:val="22"/>
          <w:szCs w:val="22"/>
        </w:rPr>
      </w:pPr>
      <w:r>
        <w:rPr>
          <w:rFonts w:ascii="Times New Roman" w:hAnsi="Times New Roman"/>
          <w:b/>
          <w:i/>
          <w:sz w:val="22"/>
          <w:szCs w:val="22"/>
        </w:rPr>
        <w:t>Lesson Plan Incorporating T</w:t>
      </w:r>
      <w:r w:rsidR="00A65C0F" w:rsidRPr="00A65C0F">
        <w:rPr>
          <w:rFonts w:ascii="Times New Roman" w:hAnsi="Times New Roman"/>
          <w:b/>
          <w:i/>
          <w:sz w:val="22"/>
          <w:szCs w:val="22"/>
        </w:rPr>
        <w:t>echnology for Instruction and Assessment</w:t>
      </w:r>
      <w:r w:rsidR="005F1E3A">
        <w:rPr>
          <w:rFonts w:ascii="Times New Roman" w:hAnsi="Times New Roman"/>
          <w:sz w:val="22"/>
          <w:szCs w:val="22"/>
        </w:rPr>
        <w:t xml:space="preserve"> </w:t>
      </w:r>
      <w:r w:rsidR="008145B5">
        <w:rPr>
          <w:rFonts w:ascii="Times New Roman" w:hAnsi="Times New Roman"/>
          <w:sz w:val="22"/>
          <w:szCs w:val="22"/>
        </w:rPr>
        <w:t xml:space="preserve">      </w:t>
      </w:r>
      <w:r w:rsidR="00641256" w:rsidRPr="00641256">
        <w:rPr>
          <w:rFonts w:ascii="Times New Roman" w:hAnsi="Times New Roman"/>
          <w:sz w:val="22"/>
          <w:szCs w:val="22"/>
        </w:rPr>
        <w:t>(</w:t>
      </w:r>
      <w:r w:rsidR="0014202A" w:rsidRPr="00641256">
        <w:rPr>
          <w:rFonts w:ascii="Times New Roman" w:hAnsi="Times New Roman"/>
          <w:sz w:val="22"/>
          <w:szCs w:val="22"/>
        </w:rPr>
        <w:t>10</w:t>
      </w:r>
      <w:r w:rsidR="008145B5" w:rsidRPr="00641256">
        <w:rPr>
          <w:rFonts w:ascii="Times New Roman" w:hAnsi="Times New Roman"/>
          <w:sz w:val="22"/>
          <w:szCs w:val="22"/>
        </w:rPr>
        <w:t xml:space="preserve"> pts</w:t>
      </w:r>
      <w:r w:rsidR="00641256" w:rsidRPr="00641256">
        <w:rPr>
          <w:rFonts w:ascii="Times New Roman" w:hAnsi="Times New Roman"/>
          <w:sz w:val="22"/>
          <w:szCs w:val="22"/>
        </w:rPr>
        <w:t>)</w:t>
      </w:r>
    </w:p>
    <w:p w14:paraId="3674186E" w14:textId="3643A49A" w:rsidR="005F1E3A" w:rsidRPr="007C6E0F" w:rsidRDefault="00A65C0F" w:rsidP="007C6E0F">
      <w:pPr>
        <w:ind w:left="1440"/>
        <w:rPr>
          <w:rFonts w:ascii="Times New Roman" w:hAnsi="Times New Roman"/>
          <w:sz w:val="22"/>
          <w:szCs w:val="22"/>
        </w:rPr>
      </w:pPr>
      <w:r w:rsidRPr="007C6E0F">
        <w:rPr>
          <w:rFonts w:ascii="Times New Roman" w:hAnsi="Times New Roman"/>
          <w:sz w:val="22"/>
          <w:szCs w:val="22"/>
        </w:rPr>
        <w:t xml:space="preserve">Create a lesson plan for a grade level and subject area you plan to teach. Create observable student objectives consistent with unit goals, national and state standards. </w:t>
      </w:r>
      <w:r w:rsidRPr="007C6E0F">
        <w:rPr>
          <w:rFonts w:ascii="Times New Roman" w:hAnsi="Times New Roman"/>
          <w:sz w:val="22"/>
          <w:szCs w:val="22"/>
          <w:u w:val="single"/>
        </w:rPr>
        <w:t>Choose instructional methods and student activities that incorporate technol</w:t>
      </w:r>
      <w:r w:rsidR="003D2B77" w:rsidRPr="007C6E0F">
        <w:rPr>
          <w:rFonts w:ascii="Times New Roman" w:hAnsi="Times New Roman"/>
          <w:sz w:val="22"/>
          <w:szCs w:val="22"/>
          <w:u w:val="single"/>
        </w:rPr>
        <w:t>o</w:t>
      </w:r>
      <w:r w:rsidRPr="007C6E0F">
        <w:rPr>
          <w:rFonts w:ascii="Times New Roman" w:hAnsi="Times New Roman"/>
          <w:sz w:val="22"/>
          <w:szCs w:val="22"/>
          <w:u w:val="single"/>
        </w:rPr>
        <w:t>gy as a</w:t>
      </w:r>
      <w:r w:rsidR="003D2B77" w:rsidRPr="007C6E0F">
        <w:rPr>
          <w:rFonts w:ascii="Times New Roman" w:hAnsi="Times New Roman"/>
          <w:sz w:val="22"/>
          <w:szCs w:val="22"/>
          <w:u w:val="single"/>
        </w:rPr>
        <w:t xml:space="preserve"> too</w:t>
      </w:r>
      <w:r w:rsidR="0014202A" w:rsidRPr="007C6E0F">
        <w:rPr>
          <w:rFonts w:ascii="Times New Roman" w:hAnsi="Times New Roman"/>
          <w:sz w:val="22"/>
          <w:szCs w:val="22"/>
          <w:u w:val="single"/>
        </w:rPr>
        <w:t>l for student learning.  Create</w:t>
      </w:r>
      <w:r w:rsidRPr="007C6E0F">
        <w:rPr>
          <w:rFonts w:ascii="Times New Roman" w:hAnsi="Times New Roman"/>
          <w:sz w:val="22"/>
          <w:szCs w:val="22"/>
          <w:u w:val="single"/>
        </w:rPr>
        <w:t xml:space="preserve"> a digital tool for assessment.</w:t>
      </w:r>
      <w:r w:rsidRPr="007C6E0F">
        <w:rPr>
          <w:rFonts w:ascii="Times New Roman" w:hAnsi="Times New Roman"/>
          <w:sz w:val="22"/>
          <w:szCs w:val="22"/>
        </w:rPr>
        <w:t xml:space="preserve">  Include specific proecedures, teacher created materials, detailed activities and lesson assessment that clearly show what the teacher and students are doing in the lesson.</w:t>
      </w:r>
      <w:r w:rsidR="00641256">
        <w:rPr>
          <w:rFonts w:ascii="Times New Roman" w:hAnsi="Times New Roman"/>
          <w:sz w:val="22"/>
          <w:szCs w:val="22"/>
        </w:rPr>
        <w:t xml:space="preserve">  Submit a digital copy  (location TBD)</w:t>
      </w:r>
    </w:p>
    <w:p w14:paraId="1ED9F97F" w14:textId="77777777" w:rsidR="00E14CBC" w:rsidRPr="00994C0A" w:rsidRDefault="00205078" w:rsidP="007C6E0F">
      <w:pPr>
        <w:rPr>
          <w:rFonts w:ascii="Times New Roman" w:hAnsi="Times New Roman"/>
          <w:sz w:val="22"/>
          <w:szCs w:val="22"/>
        </w:rPr>
      </w:pPr>
      <w:r w:rsidRPr="00994C0A">
        <w:rPr>
          <w:rFonts w:ascii="Times New Roman" w:hAnsi="Times New Roman"/>
          <w:b/>
          <w:i/>
          <w:sz w:val="22"/>
          <w:szCs w:val="22"/>
        </w:rPr>
        <w:tab/>
      </w:r>
      <w:r w:rsidRPr="00994C0A">
        <w:rPr>
          <w:rFonts w:ascii="Times New Roman" w:hAnsi="Times New Roman"/>
          <w:b/>
          <w:i/>
          <w:sz w:val="22"/>
          <w:szCs w:val="22"/>
        </w:rPr>
        <w:tab/>
      </w:r>
      <w:r w:rsidRPr="00994C0A">
        <w:rPr>
          <w:rFonts w:ascii="Times New Roman" w:hAnsi="Times New Roman"/>
          <w:b/>
          <w:i/>
          <w:sz w:val="22"/>
          <w:szCs w:val="22"/>
        </w:rPr>
        <w:tab/>
      </w:r>
      <w:r w:rsidRPr="00994C0A">
        <w:rPr>
          <w:rFonts w:ascii="Times New Roman" w:hAnsi="Times New Roman"/>
          <w:b/>
          <w:i/>
          <w:sz w:val="22"/>
          <w:szCs w:val="22"/>
        </w:rPr>
        <w:tab/>
      </w:r>
      <w:r w:rsidRPr="00994C0A">
        <w:rPr>
          <w:rFonts w:ascii="Times New Roman" w:hAnsi="Times New Roman"/>
          <w:b/>
          <w:i/>
          <w:sz w:val="22"/>
          <w:szCs w:val="22"/>
        </w:rPr>
        <w:tab/>
      </w:r>
      <w:r w:rsidRPr="00994C0A">
        <w:rPr>
          <w:rFonts w:ascii="Times New Roman" w:hAnsi="Times New Roman"/>
          <w:b/>
          <w:i/>
          <w:sz w:val="22"/>
          <w:szCs w:val="22"/>
        </w:rPr>
        <w:tab/>
      </w:r>
      <w:r w:rsidRPr="00994C0A">
        <w:rPr>
          <w:rFonts w:ascii="Times New Roman" w:hAnsi="Times New Roman"/>
          <w:b/>
          <w:i/>
          <w:sz w:val="22"/>
          <w:szCs w:val="22"/>
        </w:rPr>
        <w:tab/>
      </w:r>
    </w:p>
    <w:p w14:paraId="2B454632" w14:textId="2F8751FC" w:rsidR="00AB211D" w:rsidRPr="007C6E0F" w:rsidRDefault="007C6E0F" w:rsidP="007C6E0F">
      <w:pPr>
        <w:ind w:firstLine="720"/>
        <w:rPr>
          <w:rFonts w:ascii="Times New Roman" w:hAnsi="Times New Roman"/>
          <w:b/>
          <w:sz w:val="22"/>
          <w:szCs w:val="22"/>
        </w:rPr>
      </w:pPr>
      <w:r w:rsidRPr="007C6E0F">
        <w:rPr>
          <w:rFonts w:ascii="Times New Roman" w:hAnsi="Times New Roman"/>
          <w:b/>
          <w:sz w:val="22"/>
          <w:szCs w:val="22"/>
        </w:rPr>
        <w:t>Due Aug 22</w:t>
      </w:r>
      <w:r>
        <w:rPr>
          <w:rFonts w:ascii="Times New Roman" w:hAnsi="Times New Roman"/>
          <w:sz w:val="22"/>
          <w:szCs w:val="22"/>
        </w:rPr>
        <w:t>.</w:t>
      </w:r>
      <w:r w:rsidR="000605FE" w:rsidRPr="007C6E0F">
        <w:rPr>
          <w:rFonts w:ascii="Times New Roman" w:hAnsi="Times New Roman"/>
          <w:b/>
          <w:sz w:val="22"/>
          <w:szCs w:val="22"/>
        </w:rPr>
        <w:t>Engaging Students in Communication and Collaboration</w:t>
      </w:r>
    </w:p>
    <w:p w14:paraId="1BA2A377" w14:textId="4D997E68" w:rsidR="00DD1FBC" w:rsidRDefault="00E14CBC" w:rsidP="00641256">
      <w:pPr>
        <w:ind w:left="1280"/>
        <w:rPr>
          <w:rFonts w:ascii="Times New Roman" w:hAnsi="Times New Roman"/>
          <w:sz w:val="22"/>
          <w:szCs w:val="22"/>
        </w:rPr>
      </w:pPr>
      <w:r w:rsidRPr="00AB211D">
        <w:rPr>
          <w:rFonts w:ascii="Times New Roman" w:hAnsi="Times New Roman"/>
          <w:sz w:val="22"/>
          <w:szCs w:val="22"/>
        </w:rPr>
        <w:t xml:space="preserve">Create </w:t>
      </w:r>
      <w:r w:rsidR="00004526" w:rsidRPr="00AB211D">
        <w:rPr>
          <w:rFonts w:ascii="Times New Roman" w:hAnsi="Times New Roman"/>
          <w:b/>
          <w:i/>
          <w:sz w:val="22"/>
          <w:szCs w:val="22"/>
        </w:rPr>
        <w:t xml:space="preserve">Student Digital </w:t>
      </w:r>
      <w:r w:rsidRPr="00AB211D">
        <w:rPr>
          <w:rFonts w:ascii="Times New Roman" w:hAnsi="Times New Roman"/>
          <w:b/>
          <w:i/>
          <w:sz w:val="22"/>
          <w:szCs w:val="22"/>
        </w:rPr>
        <w:t>Communication &amp;</w:t>
      </w:r>
      <w:r w:rsidR="00AB211D">
        <w:rPr>
          <w:rFonts w:ascii="Times New Roman" w:hAnsi="Times New Roman"/>
          <w:b/>
          <w:i/>
          <w:sz w:val="22"/>
          <w:szCs w:val="22"/>
        </w:rPr>
        <w:t xml:space="preserve"> Collaboration Tool</w:t>
      </w:r>
      <w:r w:rsidR="00641256">
        <w:rPr>
          <w:rFonts w:ascii="Times New Roman" w:hAnsi="Times New Roman"/>
          <w:b/>
          <w:i/>
          <w:sz w:val="22"/>
          <w:szCs w:val="22"/>
        </w:rPr>
        <w:t xml:space="preserve">   </w:t>
      </w:r>
      <w:r w:rsidR="00641256" w:rsidRPr="00641256">
        <w:rPr>
          <w:rFonts w:ascii="Times New Roman" w:hAnsi="Times New Roman"/>
          <w:i/>
          <w:sz w:val="22"/>
          <w:szCs w:val="22"/>
        </w:rPr>
        <w:t>(Pearson Project                      Based Assess 4.2 OR 4.3)</w:t>
      </w:r>
      <w:r w:rsidRPr="00AB211D">
        <w:rPr>
          <w:rFonts w:ascii="Times New Roman" w:hAnsi="Times New Roman"/>
          <w:b/>
          <w:i/>
          <w:sz w:val="22"/>
          <w:szCs w:val="22"/>
        </w:rPr>
        <w:t xml:space="preserve"> </w:t>
      </w:r>
      <w:r w:rsidR="007C6E0F">
        <w:rPr>
          <w:rFonts w:ascii="Times New Roman" w:hAnsi="Times New Roman"/>
          <w:sz w:val="22"/>
          <w:szCs w:val="22"/>
        </w:rPr>
        <w:tab/>
        <w:t xml:space="preserve"> </w:t>
      </w:r>
      <w:r w:rsidR="00641256">
        <w:rPr>
          <w:rFonts w:ascii="Times New Roman" w:hAnsi="Times New Roman"/>
          <w:sz w:val="22"/>
          <w:szCs w:val="22"/>
        </w:rPr>
        <w:tab/>
      </w:r>
      <w:r w:rsidR="00641256">
        <w:rPr>
          <w:rFonts w:ascii="Times New Roman" w:hAnsi="Times New Roman"/>
          <w:sz w:val="22"/>
          <w:szCs w:val="22"/>
        </w:rPr>
        <w:tab/>
      </w:r>
      <w:r w:rsidR="00641256">
        <w:rPr>
          <w:rFonts w:ascii="Times New Roman" w:hAnsi="Times New Roman"/>
          <w:sz w:val="22"/>
          <w:szCs w:val="22"/>
        </w:rPr>
        <w:tab/>
      </w:r>
      <w:r w:rsidR="00641256">
        <w:rPr>
          <w:rFonts w:ascii="Times New Roman" w:hAnsi="Times New Roman"/>
          <w:sz w:val="22"/>
          <w:szCs w:val="22"/>
        </w:rPr>
        <w:tab/>
      </w:r>
      <w:r w:rsidR="00641256">
        <w:rPr>
          <w:rFonts w:ascii="Times New Roman" w:hAnsi="Times New Roman"/>
          <w:sz w:val="22"/>
          <w:szCs w:val="22"/>
        </w:rPr>
        <w:tab/>
      </w:r>
      <w:r w:rsidR="00641256" w:rsidRPr="00641256">
        <w:rPr>
          <w:rFonts w:ascii="Times New Roman" w:hAnsi="Times New Roman"/>
          <w:sz w:val="22"/>
          <w:szCs w:val="22"/>
        </w:rPr>
        <w:t>(</w:t>
      </w:r>
      <w:r w:rsidR="007C6E0F" w:rsidRPr="00641256">
        <w:rPr>
          <w:rFonts w:ascii="Times New Roman" w:hAnsi="Times New Roman"/>
          <w:sz w:val="22"/>
          <w:szCs w:val="22"/>
        </w:rPr>
        <w:t>15</w:t>
      </w:r>
      <w:r w:rsidR="00C44A8E" w:rsidRPr="00641256">
        <w:rPr>
          <w:rFonts w:ascii="Times New Roman" w:hAnsi="Times New Roman"/>
          <w:sz w:val="22"/>
          <w:szCs w:val="22"/>
        </w:rPr>
        <w:t xml:space="preserve"> pts</w:t>
      </w:r>
      <w:r w:rsidR="00641256" w:rsidRPr="00641256">
        <w:rPr>
          <w:rFonts w:ascii="Times New Roman" w:hAnsi="Times New Roman"/>
          <w:sz w:val="22"/>
          <w:szCs w:val="22"/>
        </w:rPr>
        <w:t>)</w:t>
      </w:r>
    </w:p>
    <w:p w14:paraId="4965C1A7" w14:textId="26D24223" w:rsidR="003D2B77" w:rsidRDefault="00DD1FBC" w:rsidP="007C6E0F">
      <w:pPr>
        <w:ind w:left="1440"/>
      </w:pPr>
      <w:r>
        <w:t>Create a digital communication/collaboration tool that involves NEW learning for you.   You may choose to create a project using a wiki, website, or blog.  After exploring wikis, blogs, and websites</w:t>
      </w:r>
      <w:r w:rsidR="003D2B77">
        <w:t xml:space="preserve"> </w:t>
      </w:r>
      <w:r>
        <w:t xml:space="preserve"> evaluate the</w:t>
      </w:r>
      <w:r w:rsidR="003D2B77">
        <w:t xml:space="preserve"> advantages and disadvantages of the  three types of tools.  Review the online tutorials and rubrics for each tool. Then create the </w:t>
      </w:r>
      <w:r w:rsidR="00641256">
        <w:t xml:space="preserve">example and save. </w:t>
      </w:r>
      <w:r w:rsidR="00641256">
        <w:rPr>
          <w:rStyle w:val="Strong"/>
          <w:b w:val="0"/>
        </w:rPr>
        <w:t>Submit on your personal MyLab account.</w:t>
      </w:r>
    </w:p>
    <w:p w14:paraId="5FC31110" w14:textId="77777777" w:rsidR="00D73EE2" w:rsidRPr="00AB211D" w:rsidRDefault="00D73EE2" w:rsidP="007C6E0F">
      <w:pPr>
        <w:rPr>
          <w:rFonts w:ascii="Times New Roman" w:hAnsi="Times New Roman"/>
          <w:sz w:val="22"/>
          <w:szCs w:val="22"/>
        </w:rPr>
      </w:pPr>
    </w:p>
    <w:p w14:paraId="71FD840F" w14:textId="7CFF33FE" w:rsidR="003D2B77" w:rsidRPr="007C6E0F" w:rsidRDefault="003D2B77" w:rsidP="007C6E0F">
      <w:pPr>
        <w:rPr>
          <w:rFonts w:ascii="Times New Roman" w:hAnsi="Times New Roman"/>
          <w:sz w:val="22"/>
          <w:szCs w:val="22"/>
        </w:rPr>
      </w:pPr>
      <w:r w:rsidRPr="007C6E0F">
        <w:rPr>
          <w:rFonts w:ascii="Times New Roman" w:hAnsi="Times New Roman"/>
          <w:sz w:val="22"/>
          <w:szCs w:val="22"/>
        </w:rPr>
        <w:t>.</w:t>
      </w:r>
    </w:p>
    <w:p w14:paraId="25C02724" w14:textId="77777777" w:rsidR="00D73EE2" w:rsidRPr="003D2B77" w:rsidRDefault="00D73EE2" w:rsidP="003D2B77">
      <w:pPr>
        <w:ind w:left="360"/>
        <w:rPr>
          <w:rFonts w:ascii="Times New Roman" w:hAnsi="Times New Roman"/>
          <w:sz w:val="22"/>
          <w:szCs w:val="22"/>
        </w:rPr>
      </w:pPr>
    </w:p>
    <w:p w14:paraId="57AA54F0" w14:textId="77777777" w:rsidR="00D73EE2" w:rsidRDefault="00D73EE2" w:rsidP="003D2B77">
      <w:pPr>
        <w:ind w:left="360"/>
        <w:rPr>
          <w:szCs w:val="22"/>
        </w:rPr>
      </w:pPr>
    </w:p>
    <w:p w14:paraId="3C895241" w14:textId="77777777" w:rsidR="00D73EE2" w:rsidRPr="00C34DBC" w:rsidRDefault="00D73EE2" w:rsidP="00D73EE2"/>
    <w:p w14:paraId="7B2563FF" w14:textId="77777777" w:rsidR="00D73EE2" w:rsidRPr="00C34DBC" w:rsidRDefault="00D73EE2" w:rsidP="00641256">
      <w:pPr>
        <w:keepNext/>
        <w:rPr>
          <w:rFonts w:eastAsia="Arial" w:cs="Arial"/>
          <w:b/>
          <w:bCs/>
        </w:rPr>
      </w:pPr>
      <w:r w:rsidRPr="00C34DBC">
        <w:rPr>
          <w:rFonts w:eastAsia="Arial" w:cs="Arial"/>
          <w:b/>
          <w:bCs/>
        </w:rPr>
        <w:lastRenderedPageBreak/>
        <w:t>COURSE POLICIES</w:t>
      </w:r>
    </w:p>
    <w:p w14:paraId="647A2C6A" w14:textId="77777777" w:rsidR="00D73EE2" w:rsidRPr="00C34DBC" w:rsidRDefault="00D73EE2" w:rsidP="00641256">
      <w:pPr>
        <w:keepNext/>
        <w:widowControl w:val="0"/>
        <w:autoSpaceDE w:val="0"/>
        <w:autoSpaceDN w:val="0"/>
        <w:adjustRightInd w:val="0"/>
        <w:rPr>
          <w:szCs w:val="30"/>
        </w:rPr>
      </w:pPr>
      <w:r w:rsidRPr="00C34DBC">
        <w:rPr>
          <w:rFonts w:cs="Arial"/>
          <w:b/>
          <w:bCs/>
          <w:szCs w:val="32"/>
        </w:rPr>
        <w:t>Classroom Demeanor and Courtesy</w:t>
      </w:r>
      <w:r w:rsidRPr="00C34DBC">
        <w:rPr>
          <w:rFonts w:cs="Arial"/>
          <w:szCs w:val="32"/>
        </w:rPr>
        <w:t> </w:t>
      </w:r>
    </w:p>
    <w:p w14:paraId="3E06C53C" w14:textId="77777777" w:rsidR="00D73EE2" w:rsidRPr="00C34DBC" w:rsidRDefault="00D73EE2" w:rsidP="00641256">
      <w:pPr>
        <w:keepNext/>
        <w:widowControl w:val="0"/>
        <w:autoSpaceDE w:val="0"/>
        <w:autoSpaceDN w:val="0"/>
        <w:adjustRightInd w:val="0"/>
        <w:rPr>
          <w:szCs w:val="30"/>
        </w:rPr>
      </w:pPr>
      <w:r w:rsidRPr="00C34DBC">
        <w:rPr>
          <w:rFonts w:cs="Arial"/>
          <w:szCs w:val="32"/>
        </w:rPr>
        <w:t>Teacher candidates will be challenged to think critically about the impact of cultural differences, which may include gender, race, socioeconomic status, physical and cognitive ability, sexuality and other forms of diversity. Candidates are encouraged to actively participate in these discussions by asking difficult questions and sharing comments. Because candidates may not share the same opinions on different topics in this class, it is important that we remember to respect the opinions and ideas of others.  Candidates are expected to show respect and courtesy for all members of this class at all times. Please use people first language when talking or writing about individuals with disabilities. </w:t>
      </w:r>
    </w:p>
    <w:p w14:paraId="24C969C3" w14:textId="77777777" w:rsidR="00D73EE2" w:rsidRPr="00C34DBC" w:rsidRDefault="00D73EE2" w:rsidP="00D73EE2">
      <w:pPr>
        <w:widowControl w:val="0"/>
        <w:autoSpaceDE w:val="0"/>
        <w:autoSpaceDN w:val="0"/>
        <w:adjustRightInd w:val="0"/>
        <w:rPr>
          <w:rFonts w:cs="Arial"/>
          <w:b/>
          <w:bCs/>
          <w:szCs w:val="32"/>
        </w:rPr>
      </w:pPr>
    </w:p>
    <w:p w14:paraId="5DEB24F2" w14:textId="77777777" w:rsidR="00D73EE2" w:rsidRPr="00C34DBC" w:rsidRDefault="00D73EE2" w:rsidP="00D73EE2">
      <w:pPr>
        <w:widowControl w:val="0"/>
        <w:autoSpaceDE w:val="0"/>
        <w:autoSpaceDN w:val="0"/>
        <w:adjustRightInd w:val="0"/>
        <w:rPr>
          <w:szCs w:val="30"/>
        </w:rPr>
      </w:pPr>
      <w:r w:rsidRPr="00C34DBC">
        <w:rPr>
          <w:rFonts w:cs="Arial"/>
          <w:b/>
          <w:bCs/>
          <w:szCs w:val="32"/>
        </w:rPr>
        <w:t>Attendance</w:t>
      </w:r>
      <w:r w:rsidRPr="00C34DBC">
        <w:rPr>
          <w:rFonts w:cs="Arial"/>
          <w:szCs w:val="32"/>
        </w:rPr>
        <w:t> </w:t>
      </w:r>
    </w:p>
    <w:p w14:paraId="20F54037" w14:textId="77777777" w:rsidR="00D73EE2" w:rsidRPr="00C34DBC" w:rsidRDefault="00D73EE2" w:rsidP="00D73EE2">
      <w:pPr>
        <w:widowControl w:val="0"/>
        <w:autoSpaceDE w:val="0"/>
        <w:autoSpaceDN w:val="0"/>
        <w:adjustRightInd w:val="0"/>
        <w:rPr>
          <w:szCs w:val="30"/>
        </w:rPr>
      </w:pPr>
      <w:r w:rsidRPr="00C34DBC">
        <w:rPr>
          <w:rFonts w:cs="Arial"/>
          <w:szCs w:val="32"/>
        </w:rPr>
        <w:t xml:space="preserve">Participation is a critical component of this course, and teacher candidates are expected to attend all classes and fieldwork associated with the course. </w:t>
      </w:r>
      <w:r w:rsidRPr="00C34DBC">
        <w:t xml:space="preserve">Candidates are expected make every attempt to be in class on time and to honor the importance of making good use of class time. </w:t>
      </w:r>
      <w:r w:rsidRPr="00C34DBC">
        <w:rPr>
          <w:rFonts w:cs="Arial"/>
          <w:szCs w:val="32"/>
        </w:rPr>
        <w:t>If an absence is unavoidable, it is the candidate's responsibility to contact the instructor. It is also their responsibility to arrange for any missing work as a result of unexpected absences.  It is recommended that candidates identify other members in the class that they can use as a resource for class notes and assignments in the event of an absence.</w:t>
      </w:r>
    </w:p>
    <w:p w14:paraId="7BAD51D2" w14:textId="77777777" w:rsidR="00D73EE2" w:rsidRPr="00C34DBC" w:rsidRDefault="00D73EE2" w:rsidP="00D73EE2">
      <w:pPr>
        <w:rPr>
          <w:rFonts w:eastAsia="Arial" w:cs="Arial"/>
          <w:b/>
          <w:bCs/>
        </w:rPr>
      </w:pPr>
    </w:p>
    <w:p w14:paraId="4328EF4F" w14:textId="77777777" w:rsidR="00D73EE2" w:rsidRPr="00C34DBC" w:rsidRDefault="00D73EE2" w:rsidP="00D73EE2">
      <w:pPr>
        <w:rPr>
          <w:rFonts w:eastAsia="Arial" w:cs="Arial"/>
          <w:b/>
          <w:bCs/>
        </w:rPr>
      </w:pPr>
      <w:r w:rsidRPr="00C34DBC">
        <w:rPr>
          <w:rFonts w:eastAsia="Arial" w:cs="Arial"/>
          <w:b/>
          <w:bCs/>
        </w:rPr>
        <w:t>Grading Scale</w:t>
      </w:r>
    </w:p>
    <w:p w14:paraId="147173A8" w14:textId="77777777" w:rsidR="00D73EE2" w:rsidRPr="00C34DBC" w:rsidRDefault="00D73EE2" w:rsidP="00D73EE2">
      <w:pPr>
        <w:rPr>
          <w:rFonts w:cs="Avenir 45 Book"/>
          <w:szCs w:val="28"/>
        </w:rPr>
      </w:pPr>
      <w:r w:rsidRPr="00C34DBC">
        <w:rPr>
          <w:rFonts w:cs="Avenir 45 Book"/>
          <w:szCs w:val="28"/>
        </w:rPr>
        <w:t>A</w:t>
      </w:r>
      <w:r w:rsidRPr="00C34DBC">
        <w:rPr>
          <w:rFonts w:cs="Avenir 45 Book"/>
          <w:szCs w:val="28"/>
        </w:rPr>
        <w:tab/>
        <w:t xml:space="preserve">93-100 </w:t>
      </w:r>
      <w:r w:rsidR="00DF5AA5">
        <w:rPr>
          <w:rFonts w:cs="Avenir 45 Book"/>
          <w:szCs w:val="28"/>
        </w:rPr>
        <w:t>%</w:t>
      </w:r>
    </w:p>
    <w:p w14:paraId="5F6EB238" w14:textId="77777777" w:rsidR="00D73EE2" w:rsidRPr="00C34DBC" w:rsidRDefault="00D73EE2" w:rsidP="00D73EE2">
      <w:pPr>
        <w:rPr>
          <w:rFonts w:cs="Avenir 45 Book"/>
          <w:szCs w:val="28"/>
        </w:rPr>
      </w:pPr>
      <w:r w:rsidRPr="00C34DBC">
        <w:rPr>
          <w:rFonts w:cs="Avenir 45 Book"/>
          <w:szCs w:val="28"/>
        </w:rPr>
        <w:t>A-</w:t>
      </w:r>
      <w:r w:rsidRPr="00C34DBC">
        <w:rPr>
          <w:rFonts w:cs="Avenir 45 Book"/>
          <w:szCs w:val="28"/>
        </w:rPr>
        <w:tab/>
        <w:t xml:space="preserve">91-92 </w:t>
      </w:r>
      <w:r w:rsidR="00DF5AA5">
        <w:rPr>
          <w:rFonts w:cs="Avenir 45 Book"/>
          <w:szCs w:val="28"/>
        </w:rPr>
        <w:t>%</w:t>
      </w:r>
    </w:p>
    <w:p w14:paraId="34B80568" w14:textId="77777777" w:rsidR="00D73EE2" w:rsidRPr="00C34DBC" w:rsidRDefault="00D73EE2" w:rsidP="00D73EE2">
      <w:pPr>
        <w:rPr>
          <w:rFonts w:cs="Avenir 45 Book"/>
          <w:szCs w:val="28"/>
        </w:rPr>
      </w:pPr>
      <w:r w:rsidRPr="00C34DBC">
        <w:rPr>
          <w:rFonts w:cs="Avenir 45 Book"/>
          <w:szCs w:val="28"/>
        </w:rPr>
        <w:t>B+</w:t>
      </w:r>
      <w:r w:rsidRPr="00C34DBC">
        <w:rPr>
          <w:rFonts w:cs="Avenir 45 Book"/>
          <w:szCs w:val="28"/>
        </w:rPr>
        <w:tab/>
        <w:t xml:space="preserve">89-90 </w:t>
      </w:r>
      <w:r w:rsidR="00DF5AA5">
        <w:rPr>
          <w:rFonts w:cs="Avenir 45 Book"/>
          <w:szCs w:val="28"/>
        </w:rPr>
        <w:t>%</w:t>
      </w:r>
    </w:p>
    <w:p w14:paraId="12B43250" w14:textId="77777777" w:rsidR="00D73EE2" w:rsidRPr="00C34DBC" w:rsidRDefault="00D73EE2" w:rsidP="00D73EE2">
      <w:pPr>
        <w:rPr>
          <w:rFonts w:cs="Avenir 45 Book"/>
          <w:szCs w:val="28"/>
        </w:rPr>
      </w:pPr>
      <w:r w:rsidRPr="00C34DBC">
        <w:rPr>
          <w:rFonts w:cs="Avenir 45 Book"/>
          <w:szCs w:val="28"/>
        </w:rPr>
        <w:t>B</w:t>
      </w:r>
      <w:r w:rsidRPr="00C34DBC">
        <w:rPr>
          <w:rFonts w:cs="Avenir 45 Book"/>
          <w:szCs w:val="28"/>
        </w:rPr>
        <w:tab/>
        <w:t xml:space="preserve">83-88 </w:t>
      </w:r>
      <w:r w:rsidR="00DF5AA5">
        <w:rPr>
          <w:rFonts w:cs="Avenir 45 Book"/>
          <w:szCs w:val="28"/>
        </w:rPr>
        <w:t>%</w:t>
      </w:r>
    </w:p>
    <w:p w14:paraId="25FADE23" w14:textId="77777777" w:rsidR="00D73EE2" w:rsidRPr="00C34DBC" w:rsidRDefault="00D73EE2" w:rsidP="00D73EE2">
      <w:pPr>
        <w:rPr>
          <w:rFonts w:cs="Avenir 45 Book"/>
          <w:szCs w:val="28"/>
        </w:rPr>
      </w:pPr>
      <w:r w:rsidRPr="00C34DBC">
        <w:rPr>
          <w:rFonts w:cs="Avenir 45 Book"/>
          <w:szCs w:val="28"/>
        </w:rPr>
        <w:t>B-</w:t>
      </w:r>
      <w:r w:rsidRPr="00C34DBC">
        <w:rPr>
          <w:rFonts w:cs="Avenir 45 Book"/>
          <w:szCs w:val="28"/>
        </w:rPr>
        <w:tab/>
        <w:t xml:space="preserve">80-82 </w:t>
      </w:r>
      <w:r w:rsidR="00DF5AA5">
        <w:rPr>
          <w:rFonts w:cs="Avenir 45 Book"/>
          <w:szCs w:val="28"/>
        </w:rPr>
        <w:t>%</w:t>
      </w:r>
    </w:p>
    <w:p w14:paraId="2428AB99" w14:textId="77777777" w:rsidR="00D73EE2" w:rsidRPr="00C34DBC" w:rsidRDefault="00D73EE2" w:rsidP="00D73EE2">
      <w:pPr>
        <w:rPr>
          <w:rFonts w:cs="Avenir 45 Book"/>
          <w:szCs w:val="28"/>
        </w:rPr>
      </w:pPr>
      <w:r w:rsidRPr="00C34DBC">
        <w:rPr>
          <w:rFonts w:cs="Avenir 45 Book"/>
          <w:szCs w:val="28"/>
        </w:rPr>
        <w:t xml:space="preserve">[Less than 80 </w:t>
      </w:r>
      <w:r w:rsidR="00DF5AA5">
        <w:rPr>
          <w:rFonts w:cs="Avenir 45 Book"/>
          <w:szCs w:val="28"/>
        </w:rPr>
        <w:t>%</w:t>
      </w:r>
      <w:r w:rsidRPr="00C34DBC">
        <w:rPr>
          <w:rFonts w:cs="Avenir 45 Book"/>
          <w:szCs w:val="28"/>
        </w:rPr>
        <w:t xml:space="preserve"> is below-graduate standard and indicates unsatisfactory performance in the course. Courses graded ‘C’ or below may not be used to satisfy Masters degree requirements.]</w:t>
      </w:r>
    </w:p>
    <w:p w14:paraId="474BDFFA" w14:textId="77777777" w:rsidR="00D73EE2" w:rsidRPr="00C34DBC" w:rsidRDefault="00D73EE2" w:rsidP="00D73EE2">
      <w:pPr>
        <w:rPr>
          <w:rFonts w:eastAsia="Arial" w:cs="Arial"/>
        </w:rPr>
      </w:pPr>
      <w:r w:rsidRPr="00C34DBC">
        <w:rPr>
          <w:rFonts w:eastAsia="Arial" w:cs="Arial"/>
        </w:rPr>
        <w:t xml:space="preserve">C      </w:t>
      </w:r>
      <w:r w:rsidRPr="00C34DBC">
        <w:rPr>
          <w:rFonts w:eastAsia="Arial" w:cs="Arial"/>
        </w:rPr>
        <w:tab/>
        <w:t xml:space="preserve">70-79 </w:t>
      </w:r>
      <w:r w:rsidR="00DF5AA5">
        <w:rPr>
          <w:rFonts w:eastAsia="Arial" w:cs="Arial"/>
        </w:rPr>
        <w:t>%</w:t>
      </w:r>
    </w:p>
    <w:p w14:paraId="44DC5A07" w14:textId="77777777" w:rsidR="00D73EE2" w:rsidRPr="00C34DBC" w:rsidRDefault="00D73EE2" w:rsidP="00D73EE2">
      <w:pPr>
        <w:rPr>
          <w:rFonts w:eastAsia="Arial" w:cs="Arial"/>
        </w:rPr>
      </w:pPr>
      <w:r w:rsidRPr="00C34DBC">
        <w:rPr>
          <w:rFonts w:eastAsia="Arial" w:cs="Arial"/>
        </w:rPr>
        <w:t xml:space="preserve">D     </w:t>
      </w:r>
      <w:r w:rsidRPr="00C34DBC">
        <w:rPr>
          <w:rFonts w:eastAsia="Arial" w:cs="Arial"/>
        </w:rPr>
        <w:tab/>
        <w:t xml:space="preserve">60-69 </w:t>
      </w:r>
      <w:r w:rsidR="00DF5AA5">
        <w:rPr>
          <w:rFonts w:eastAsia="Arial" w:cs="Arial"/>
        </w:rPr>
        <w:t>%</w:t>
      </w:r>
    </w:p>
    <w:p w14:paraId="5476A113" w14:textId="77777777" w:rsidR="00D73EE2" w:rsidRPr="00C34DBC" w:rsidRDefault="00DF5AA5" w:rsidP="00D73EE2">
      <w:pPr>
        <w:rPr>
          <w:rFonts w:eastAsia="Arial" w:cs="Arial"/>
        </w:rPr>
      </w:pPr>
      <w:r>
        <w:rPr>
          <w:rFonts w:eastAsia="Arial" w:cs="Arial"/>
        </w:rPr>
        <w:t xml:space="preserve">F      </w:t>
      </w:r>
      <w:r>
        <w:rPr>
          <w:rFonts w:eastAsia="Arial" w:cs="Arial"/>
        </w:rPr>
        <w:tab/>
        <w:t>&lt;60 %</w:t>
      </w:r>
    </w:p>
    <w:p w14:paraId="660E2A45" w14:textId="77777777" w:rsidR="00D73EE2" w:rsidRPr="00C34DBC" w:rsidRDefault="00D73EE2" w:rsidP="00D73EE2">
      <w:pPr>
        <w:rPr>
          <w:rFonts w:eastAsia="Arial" w:cs="Arial"/>
          <w:b/>
          <w:bCs/>
        </w:rPr>
      </w:pPr>
    </w:p>
    <w:p w14:paraId="48788723" w14:textId="77777777" w:rsidR="00D73EE2" w:rsidRPr="00C34DBC" w:rsidRDefault="00D73EE2" w:rsidP="00D73EE2">
      <w:pPr>
        <w:rPr>
          <w:rFonts w:eastAsia="Arial" w:cs="Arial"/>
          <w:b/>
          <w:bCs/>
        </w:rPr>
      </w:pPr>
      <w:r w:rsidRPr="00C34DBC">
        <w:rPr>
          <w:rFonts w:eastAsia="Arial" w:cs="Arial"/>
          <w:b/>
          <w:bCs/>
        </w:rPr>
        <w:t>Late Assignments</w:t>
      </w:r>
    </w:p>
    <w:p w14:paraId="52E51D09" w14:textId="77777777" w:rsidR="00D73EE2" w:rsidRPr="00C34DBC" w:rsidRDefault="00D73EE2" w:rsidP="00D73EE2">
      <w:pPr>
        <w:rPr>
          <w:rFonts w:eastAsia="Arial" w:cs="Arial"/>
        </w:rPr>
      </w:pPr>
      <w:r w:rsidRPr="00C34DBC">
        <w:rPr>
          <w:rFonts w:eastAsia="Arial" w:cs="Arial"/>
        </w:rPr>
        <w:t xml:space="preserve">All work is due at the start of class on the dates assigned. Please be diligent about turning work in on time. If you are having difficulties that prevent you from turning something in on time, </w:t>
      </w:r>
      <w:r w:rsidRPr="00C34DBC">
        <w:rPr>
          <w:rFonts w:eastAsia="Arial" w:cs="Arial"/>
          <w:b/>
          <w:bCs/>
        </w:rPr>
        <w:t xml:space="preserve">it is the candidate’s responsibility to contact the instructor about it prior to the due date. </w:t>
      </w:r>
    </w:p>
    <w:p w14:paraId="3A97BB83" w14:textId="77777777" w:rsidR="00D73EE2" w:rsidRPr="00C34DBC" w:rsidRDefault="00D73EE2" w:rsidP="00D73EE2">
      <w:pPr>
        <w:rPr>
          <w:rFonts w:eastAsia="Arial" w:cs="Arial"/>
          <w:b/>
          <w:bCs/>
        </w:rPr>
      </w:pPr>
    </w:p>
    <w:p w14:paraId="6A0150E0" w14:textId="77777777" w:rsidR="00D73EE2" w:rsidRPr="00C34DBC" w:rsidRDefault="00D73EE2" w:rsidP="00D73EE2">
      <w:pPr>
        <w:widowControl w:val="0"/>
        <w:autoSpaceDE w:val="0"/>
        <w:autoSpaceDN w:val="0"/>
        <w:adjustRightInd w:val="0"/>
        <w:rPr>
          <w:szCs w:val="30"/>
        </w:rPr>
      </w:pPr>
      <w:r w:rsidRPr="00C34DBC">
        <w:rPr>
          <w:rFonts w:cs="Arial"/>
          <w:b/>
          <w:bCs/>
          <w:szCs w:val="32"/>
        </w:rPr>
        <w:t>Incompletes (per PSU Bulletin, 2012-2013, p.63-64):</w:t>
      </w:r>
      <w:r w:rsidRPr="00C34DBC">
        <w:rPr>
          <w:rFonts w:cs="Arial"/>
          <w:szCs w:val="32"/>
        </w:rPr>
        <w:t> </w:t>
      </w:r>
    </w:p>
    <w:p w14:paraId="4F889BBB" w14:textId="77777777" w:rsidR="00D73EE2" w:rsidRPr="00C34DBC" w:rsidRDefault="00D73EE2" w:rsidP="00D73EE2">
      <w:pPr>
        <w:widowControl w:val="0"/>
        <w:autoSpaceDE w:val="0"/>
        <w:autoSpaceDN w:val="0"/>
        <w:adjustRightInd w:val="0"/>
        <w:rPr>
          <w:szCs w:val="30"/>
        </w:rPr>
      </w:pPr>
      <w:r w:rsidRPr="00C34DBC">
        <w:rPr>
          <w:rFonts w:cs="Arial"/>
          <w:szCs w:val="32"/>
        </w:rPr>
        <w:t>A student may be assigned a mark of ‘Incomplete’ by an instructor when all of the following four criteria apply: </w:t>
      </w:r>
    </w:p>
    <w:p w14:paraId="46CB4686" w14:textId="77777777" w:rsidR="00D73EE2" w:rsidRPr="00C34DBC" w:rsidRDefault="00D73EE2" w:rsidP="00D73EE2">
      <w:pPr>
        <w:widowControl w:val="0"/>
        <w:numPr>
          <w:ilvl w:val="0"/>
          <w:numId w:val="5"/>
        </w:numPr>
        <w:tabs>
          <w:tab w:val="left" w:pos="220"/>
          <w:tab w:val="left" w:pos="720"/>
        </w:tabs>
        <w:autoSpaceDE w:val="0"/>
        <w:autoSpaceDN w:val="0"/>
        <w:adjustRightInd w:val="0"/>
        <w:contextualSpacing/>
        <w:rPr>
          <w:rFonts w:ascii="Times New Roman" w:hAnsi="Times New Roman"/>
          <w:szCs w:val="30"/>
        </w:rPr>
      </w:pPr>
      <w:r w:rsidRPr="00C34DBC">
        <w:rPr>
          <w:rFonts w:ascii="Times New Roman" w:hAnsi="Times New Roman" w:cs="Arial"/>
          <w:szCs w:val="32"/>
        </w:rPr>
        <w:t>Quality of work in the course up to that point is C level or above. </w:t>
      </w:r>
    </w:p>
    <w:p w14:paraId="7F5D6A9A" w14:textId="77777777" w:rsidR="00D73EE2" w:rsidRPr="00C34DBC" w:rsidRDefault="00D73EE2" w:rsidP="00D73EE2">
      <w:pPr>
        <w:widowControl w:val="0"/>
        <w:numPr>
          <w:ilvl w:val="0"/>
          <w:numId w:val="5"/>
        </w:numPr>
        <w:tabs>
          <w:tab w:val="left" w:pos="220"/>
          <w:tab w:val="left" w:pos="720"/>
        </w:tabs>
        <w:autoSpaceDE w:val="0"/>
        <w:autoSpaceDN w:val="0"/>
        <w:adjustRightInd w:val="0"/>
        <w:contextualSpacing/>
        <w:rPr>
          <w:rFonts w:ascii="Times New Roman" w:hAnsi="Times New Roman"/>
          <w:szCs w:val="30"/>
        </w:rPr>
      </w:pPr>
      <w:r w:rsidRPr="00C34DBC">
        <w:rPr>
          <w:rFonts w:ascii="Times New Roman" w:hAnsi="Times New Roman" w:cs="Arial"/>
          <w:szCs w:val="32"/>
        </w:rPr>
        <w:t xml:space="preserve">Essential work remains to be done. “Essential” means that a grade for the course </w:t>
      </w:r>
      <w:r w:rsidRPr="00C34DBC">
        <w:rPr>
          <w:rFonts w:ascii="Times New Roman" w:hAnsi="Times New Roman" w:cs="Arial"/>
          <w:szCs w:val="32"/>
        </w:rPr>
        <w:lastRenderedPageBreak/>
        <w:t>could not be assigned without dropping one or more grade points below the level achievable upon completion of the work. </w:t>
      </w:r>
    </w:p>
    <w:p w14:paraId="3DCF93AD" w14:textId="77777777" w:rsidR="00D73EE2" w:rsidRPr="00C34DBC" w:rsidRDefault="00D73EE2" w:rsidP="00D73EE2">
      <w:pPr>
        <w:widowControl w:val="0"/>
        <w:numPr>
          <w:ilvl w:val="0"/>
          <w:numId w:val="5"/>
        </w:numPr>
        <w:tabs>
          <w:tab w:val="left" w:pos="220"/>
          <w:tab w:val="left" w:pos="720"/>
        </w:tabs>
        <w:autoSpaceDE w:val="0"/>
        <w:autoSpaceDN w:val="0"/>
        <w:adjustRightInd w:val="0"/>
        <w:contextualSpacing/>
        <w:rPr>
          <w:rFonts w:ascii="Times New Roman" w:hAnsi="Times New Roman"/>
          <w:szCs w:val="30"/>
        </w:rPr>
      </w:pPr>
      <w:r w:rsidRPr="00C34DBC">
        <w:rPr>
          <w:rFonts w:ascii="Times New Roman" w:hAnsi="Times New Roman" w:cs="Arial"/>
          <w:szCs w:val="32"/>
        </w:rPr>
        <w:t>Reasons for assigning an I must be acceptable to the instructor. The student does not have the right to demand an ‘I’. The circumstances must be unforeseen or be beyond the control of the student. An instructor is entitled to insist on appropriate medical or other documentation. </w:t>
      </w:r>
    </w:p>
    <w:p w14:paraId="5F6125E4" w14:textId="77777777" w:rsidR="00D73EE2" w:rsidRPr="00C34DBC" w:rsidRDefault="00D73EE2" w:rsidP="00D73EE2">
      <w:pPr>
        <w:widowControl w:val="0"/>
        <w:numPr>
          <w:ilvl w:val="0"/>
          <w:numId w:val="5"/>
        </w:numPr>
        <w:tabs>
          <w:tab w:val="left" w:pos="220"/>
          <w:tab w:val="left" w:pos="720"/>
        </w:tabs>
        <w:autoSpaceDE w:val="0"/>
        <w:autoSpaceDN w:val="0"/>
        <w:adjustRightInd w:val="0"/>
        <w:contextualSpacing/>
        <w:rPr>
          <w:rFonts w:ascii="Times New Roman" w:hAnsi="Times New Roman"/>
          <w:szCs w:val="30"/>
        </w:rPr>
      </w:pPr>
      <w:r w:rsidRPr="00C34DBC">
        <w:rPr>
          <w:rFonts w:ascii="Times New Roman" w:hAnsi="Times New Roman" w:cs="Arial"/>
          <w:szCs w:val="32"/>
        </w:rPr>
        <w:t>Consultation must have occurred and a formal agreement must be reached between instructor and student. A written record of the remaining work and its completion date should be kept by both instructor and student*. The instructor may specify the highest grade that may be earned. This should not exceed the level of achievement displayed during the normal course period. </w:t>
      </w:r>
    </w:p>
    <w:p w14:paraId="2CF79810" w14:textId="77777777" w:rsidR="00D73EE2" w:rsidRPr="00C34DBC" w:rsidRDefault="00D73EE2" w:rsidP="00D73EE2">
      <w:pPr>
        <w:widowControl w:val="0"/>
        <w:numPr>
          <w:ilvl w:val="0"/>
          <w:numId w:val="5"/>
        </w:numPr>
        <w:tabs>
          <w:tab w:val="left" w:pos="220"/>
          <w:tab w:val="left" w:pos="720"/>
        </w:tabs>
        <w:autoSpaceDE w:val="0"/>
        <w:autoSpaceDN w:val="0"/>
        <w:adjustRightInd w:val="0"/>
        <w:contextualSpacing/>
        <w:rPr>
          <w:rFonts w:ascii="Times New Roman" w:hAnsi="Times New Roman"/>
          <w:szCs w:val="30"/>
        </w:rPr>
      </w:pPr>
      <w:r w:rsidRPr="00C34DBC">
        <w:rPr>
          <w:rFonts w:ascii="Times New Roman" w:hAnsi="Times New Roman" w:cs="Arial"/>
          <w:szCs w:val="32"/>
        </w:rPr>
        <w:t>The deadline for completion of an Incomplete can be no longer than one year. The instructor may set a shorter deadline which shall be binding.  </w:t>
      </w:r>
    </w:p>
    <w:p w14:paraId="3191576F" w14:textId="77777777" w:rsidR="00D73EE2" w:rsidRPr="00C34DBC" w:rsidRDefault="00D73EE2" w:rsidP="00D73EE2">
      <w:pPr>
        <w:widowControl w:val="0"/>
        <w:tabs>
          <w:tab w:val="left" w:pos="220"/>
          <w:tab w:val="left" w:pos="720"/>
        </w:tabs>
        <w:autoSpaceDE w:val="0"/>
        <w:autoSpaceDN w:val="0"/>
        <w:adjustRightInd w:val="0"/>
        <w:rPr>
          <w:szCs w:val="30"/>
        </w:rPr>
      </w:pPr>
      <w:r w:rsidRPr="00C34DBC">
        <w:rPr>
          <w:szCs w:val="30"/>
        </w:rPr>
        <w:t>*GTEP requires a teacher candidate and instructor to jointly complete and sign a“</w:t>
      </w:r>
      <w:hyperlink r:id="rId12" w:history="1">
        <w:r w:rsidRPr="00C34DBC">
          <w:rPr>
            <w:rStyle w:val="Hyperlink"/>
            <w:szCs w:val="30"/>
          </w:rPr>
          <w:t>Criteria and Guidelines for Assigning an Incomplete Grade</w:t>
        </w:r>
      </w:hyperlink>
      <w:r w:rsidRPr="00C34DBC">
        <w:rPr>
          <w:szCs w:val="30"/>
        </w:rPr>
        <w:t>” form.</w:t>
      </w:r>
    </w:p>
    <w:p w14:paraId="2FD40AF4" w14:textId="77777777" w:rsidR="00D73EE2" w:rsidRDefault="00D73EE2" w:rsidP="00D73EE2">
      <w:pPr>
        <w:rPr>
          <w:rFonts w:eastAsia="Arial" w:cs="Arial"/>
          <w:b/>
          <w:bCs/>
        </w:rPr>
      </w:pPr>
    </w:p>
    <w:p w14:paraId="74B4ED02" w14:textId="77777777" w:rsidR="00D73EE2" w:rsidRPr="00C34DBC" w:rsidRDefault="00D73EE2" w:rsidP="00D73EE2">
      <w:pPr>
        <w:rPr>
          <w:rFonts w:eastAsia="Arial" w:cs="Arial"/>
          <w:b/>
          <w:bCs/>
        </w:rPr>
      </w:pPr>
      <w:r w:rsidRPr="00C34DBC">
        <w:rPr>
          <w:rFonts w:eastAsia="Arial" w:cs="Arial"/>
          <w:b/>
          <w:bCs/>
        </w:rPr>
        <w:t>Academic Integrity and Student Conduct</w:t>
      </w:r>
    </w:p>
    <w:p w14:paraId="5BF552AC" w14:textId="77777777" w:rsidR="00D73EE2" w:rsidRPr="00C34DBC" w:rsidRDefault="00D73EE2" w:rsidP="00D73EE2">
      <w:pPr>
        <w:rPr>
          <w:rFonts w:eastAsia="Arial" w:cs="Arial"/>
        </w:rPr>
      </w:pPr>
      <w:r w:rsidRPr="00C34DBC">
        <w:rPr>
          <w:rFonts w:eastAsia="Arial" w:cs="Arial"/>
        </w:rPr>
        <w:t xml:space="preserve">Proscribed Conduct by Portland State University (Per PSU Student Conduct Code #577-031-0136). (See </w:t>
      </w:r>
      <w:hyperlink r:id="rId13" w:history="1">
        <w:r w:rsidRPr="00C34DBC">
          <w:rPr>
            <w:rFonts w:eastAsia="Arial" w:cs="Arial"/>
            <w:u w:val="single"/>
          </w:rPr>
          <w:t>http</w:t>
        </w:r>
      </w:hyperlink>
      <w:r w:rsidRPr="00C34DBC">
        <w:rPr>
          <w:rFonts w:eastAsia="Arial" w:cs="Arial"/>
          <w:u w:val="single"/>
        </w:rPr>
        <w:t>://www.pdx.edu/media/g/s/gse_handbook_student_conduct.pdf</w:t>
      </w:r>
      <w:r w:rsidRPr="00C34DBC">
        <w:rPr>
          <w:rFonts w:eastAsia="Arial" w:cs="Arial"/>
        </w:rPr>
        <w:t xml:space="preserve"> for the Student Conduct Code.)</w:t>
      </w:r>
    </w:p>
    <w:p w14:paraId="6D716E84" w14:textId="77777777" w:rsidR="00D73EE2" w:rsidRPr="00C34DBC" w:rsidRDefault="00D73EE2" w:rsidP="00D73EE2">
      <w:pPr>
        <w:rPr>
          <w:rFonts w:eastAsia="Arial" w:cs="Arial"/>
        </w:rPr>
      </w:pPr>
    </w:p>
    <w:p w14:paraId="33A9BC95" w14:textId="77777777" w:rsidR="00D73EE2" w:rsidRPr="00C34DBC" w:rsidRDefault="00D73EE2" w:rsidP="00D73EE2">
      <w:pPr>
        <w:rPr>
          <w:rFonts w:eastAsia="Arial" w:cs="Arial"/>
        </w:rPr>
      </w:pPr>
      <w:r w:rsidRPr="00C34DBC">
        <w:rPr>
          <w:rFonts w:eastAsia="Arial" w:cs="Arial"/>
        </w:rPr>
        <w:t xml:space="preserve">The following constitutes conduct as proscribed by Portland State University for which a student or student organization or group is subject to disciplinary action: </w:t>
      </w:r>
    </w:p>
    <w:p w14:paraId="11B47912" w14:textId="77777777" w:rsidR="00D73EE2" w:rsidRPr="00C34DBC" w:rsidRDefault="00D73EE2" w:rsidP="00D73EE2">
      <w:pPr>
        <w:rPr>
          <w:rFonts w:eastAsia="Arial" w:cs="Arial"/>
        </w:rPr>
      </w:pPr>
    </w:p>
    <w:p w14:paraId="53957251" w14:textId="77777777" w:rsidR="00D73EE2" w:rsidRPr="00C34DBC" w:rsidRDefault="00D73EE2" w:rsidP="00D73EE2">
      <w:pPr>
        <w:rPr>
          <w:rFonts w:eastAsia="Arial" w:cs="Arial"/>
        </w:rPr>
      </w:pPr>
      <w:r w:rsidRPr="00C34DBC">
        <w:rPr>
          <w:rFonts w:eastAsia="Arial" w:cs="Arial"/>
        </w:rPr>
        <w:t xml:space="preserve">(1) Obstruction or disruption of teaching, research, administration, disciplinary procedures or other University activities, including the University's public service functions or other authorized activities on University-owned or -controlled property, or any other location where teaching, research, administration, disciplinary procedures or other University activities take place. </w:t>
      </w:r>
    </w:p>
    <w:p w14:paraId="274F71E8" w14:textId="77777777" w:rsidR="00D73EE2" w:rsidRPr="00C34DBC" w:rsidRDefault="00D73EE2" w:rsidP="00D73EE2">
      <w:pPr>
        <w:rPr>
          <w:rFonts w:eastAsia="Arial" w:cs="Arial"/>
        </w:rPr>
      </w:pPr>
    </w:p>
    <w:p w14:paraId="2DD19B03" w14:textId="77777777" w:rsidR="00D73EE2" w:rsidRPr="00C34DBC" w:rsidRDefault="00D73EE2" w:rsidP="00D73EE2">
      <w:pPr>
        <w:rPr>
          <w:rFonts w:eastAsia="Arial" w:cs="Arial"/>
        </w:rPr>
      </w:pPr>
      <w:r w:rsidRPr="00C34DBC">
        <w:rPr>
          <w:rFonts w:eastAsia="Arial" w:cs="Arial"/>
        </w:rPr>
        <w:t xml:space="preserve">(2) All forms of academic dishonesty, cheating, and fraud, including but not limited to: (a) plagiarism, (b) the buying and selling of course assignments and research papers, (c) performing academic assignments (including tests and examinations) for other persons, (d) unauthorized disclosure and receipt of academic information and (e) falsification of research data. </w:t>
      </w:r>
    </w:p>
    <w:p w14:paraId="5D3491BD" w14:textId="77777777" w:rsidR="00D73EE2" w:rsidRPr="00C34DBC" w:rsidRDefault="00D73EE2" w:rsidP="00D73EE2">
      <w:pPr>
        <w:rPr>
          <w:rFonts w:eastAsia="Arial" w:cs="Arial"/>
          <w:b/>
          <w:bCs/>
        </w:rPr>
      </w:pPr>
    </w:p>
    <w:p w14:paraId="44C7DCB9" w14:textId="77777777" w:rsidR="00D73EE2" w:rsidRPr="00C34DBC" w:rsidRDefault="00D73EE2" w:rsidP="00D73EE2">
      <w:pPr>
        <w:rPr>
          <w:rFonts w:eastAsia="Arial" w:cs="Arial"/>
          <w:b/>
          <w:bCs/>
        </w:rPr>
      </w:pPr>
      <w:r w:rsidRPr="00C34DBC">
        <w:rPr>
          <w:rFonts w:eastAsia="Arial" w:cs="Arial"/>
          <w:b/>
          <w:bCs/>
        </w:rPr>
        <w:t>Weather Conditions</w:t>
      </w:r>
    </w:p>
    <w:p w14:paraId="426B6F9C" w14:textId="77777777" w:rsidR="00D73EE2" w:rsidRPr="00C34DBC" w:rsidRDefault="00D73EE2" w:rsidP="00D73EE2">
      <w:r w:rsidRPr="00C34DBC">
        <w:t>If you are concerned about road conditions, please use your best judgment. Listen to the radio or check the PSU website (</w:t>
      </w:r>
      <w:hyperlink r:id="rId14" w:history="1">
        <w:r w:rsidRPr="00C34DBC">
          <w:rPr>
            <w:rStyle w:val="Hyperlink"/>
          </w:rPr>
          <w:t>www.pdx.edu</w:t>
        </w:r>
      </w:hyperlink>
      <w:r w:rsidRPr="00C34DBC">
        <w:t>) for university closings.</w:t>
      </w:r>
    </w:p>
    <w:p w14:paraId="2EA59BAC" w14:textId="77777777" w:rsidR="00D73EE2" w:rsidRPr="00C34DBC" w:rsidRDefault="00D73EE2" w:rsidP="00D73EE2">
      <w:pPr>
        <w:rPr>
          <w:rFonts w:eastAsia="Arial" w:cs="Arial"/>
        </w:rPr>
      </w:pPr>
    </w:p>
    <w:p w14:paraId="2251F3D2" w14:textId="77777777" w:rsidR="00D73EE2" w:rsidRPr="006C5EAD" w:rsidRDefault="00D73EE2" w:rsidP="00D73EE2">
      <w:pPr>
        <w:rPr>
          <w:szCs w:val="22"/>
        </w:rPr>
      </w:pPr>
    </w:p>
    <w:p w14:paraId="2A2540F8" w14:textId="303AB76C" w:rsidR="00D73EE2" w:rsidRDefault="00C86769" w:rsidP="00C86769">
      <w:pPr>
        <w:jc w:val="center"/>
        <w:rPr>
          <w:sz w:val="20"/>
          <w:u w:val="single"/>
        </w:rPr>
      </w:pPr>
      <w:r>
        <w:rPr>
          <w:sz w:val="20"/>
          <w:u w:val="single"/>
        </w:rPr>
        <w:t xml:space="preserve"> </w:t>
      </w:r>
    </w:p>
    <w:p w14:paraId="723A3E4F" w14:textId="77777777" w:rsidR="004B1C7B" w:rsidRDefault="004B1C7B" w:rsidP="00D73EE2">
      <w:pPr>
        <w:widowControl w:val="0"/>
        <w:tabs>
          <w:tab w:val="left" w:pos="7920"/>
          <w:tab w:val="left" w:pos="9360"/>
        </w:tabs>
        <w:ind w:right="-540"/>
      </w:pPr>
    </w:p>
    <w:sectPr w:rsidR="004B1C7B" w:rsidSect="00BA7BEF">
      <w:footerReference w:type="even" r:id="rId15"/>
      <w:footerReference w:type="default" r:id="rId16"/>
      <w:pgSz w:w="12240" w:h="15840" w:code="1"/>
      <w:pgMar w:top="1440" w:right="1440" w:bottom="1440" w:left="1440" w:header="720" w:footer="720" w:gutter="72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72DA4" w14:textId="77777777" w:rsidR="00630295" w:rsidRDefault="00630295">
      <w:r>
        <w:separator/>
      </w:r>
    </w:p>
  </w:endnote>
  <w:endnote w:type="continuationSeparator" w:id="0">
    <w:p w14:paraId="15D2ABA7" w14:textId="77777777" w:rsidR="00630295" w:rsidRDefault="00630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A10006FF" w:usb1="4000205B" w:usb2="00000010"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New York">
    <w:altName w:val="Times New Roman"/>
    <w:panose1 w:val="00000000000000000000"/>
    <w:charset w:val="4D"/>
    <w:family w:val="roman"/>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EF" w:usb1="C0007841" w:usb2="00000009" w:usb3="00000000" w:csb0="000001FF" w:csb1="00000000"/>
  </w:font>
  <w:font w:name="Batang">
    <w:altName w:val="바탕"/>
    <w:charset w:val="81"/>
    <w:family w:val="roman"/>
    <w:pitch w:val="variable"/>
    <w:sig w:usb0="B00002AF" w:usb1="69D77CFB" w:usb2="00000030" w:usb3="00000000" w:csb0="0008009F" w:csb1="00000000"/>
  </w:font>
  <w:font w:name="Cambria">
    <w:panose1 w:val="02040503050406030204"/>
    <w:charset w:val="00"/>
    <w:family w:val="auto"/>
    <w:pitch w:val="variable"/>
    <w:sig w:usb0="E00002FF" w:usb1="400004FF" w:usb2="00000000" w:usb3="00000000" w:csb0="0000019F" w:csb1="00000000"/>
  </w:font>
  <w:font w:name="Avenir 45 Book">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84B00" w14:textId="77777777" w:rsidR="00630295" w:rsidRDefault="00630295" w:rsidP="00E447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92C7C">
      <w:rPr>
        <w:rStyle w:val="PageNumber"/>
      </w:rPr>
      <w:t>6</w:t>
    </w:r>
    <w:r>
      <w:rPr>
        <w:rStyle w:val="PageNumber"/>
      </w:rPr>
      <w:fldChar w:fldCharType="end"/>
    </w:r>
  </w:p>
  <w:p w14:paraId="40521BE9" w14:textId="77777777" w:rsidR="00630295" w:rsidRDefault="00630295" w:rsidP="00BA7BEF">
    <w:pPr>
      <w:pStyle w:val="Footer"/>
      <w:ind w:right="360"/>
    </w:pPr>
    <w:r>
      <w:rPr>
        <w:sz w:val="18"/>
        <w:szCs w:val="18"/>
      </w:rPr>
      <w:t>11/2000:OAA/ld</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0BE33" w14:textId="77777777" w:rsidR="00630295" w:rsidRDefault="00630295" w:rsidP="00E447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92C7C">
      <w:rPr>
        <w:rStyle w:val="PageNumber"/>
      </w:rPr>
      <w:t>7</w:t>
    </w:r>
    <w:r>
      <w:rPr>
        <w:rStyle w:val="PageNumber"/>
      </w:rPr>
      <w:fldChar w:fldCharType="end"/>
    </w:r>
  </w:p>
  <w:p w14:paraId="4F9D881D" w14:textId="77777777" w:rsidR="00630295" w:rsidRDefault="00630295" w:rsidP="00BA7BEF">
    <w:pPr>
      <w:pStyle w:val="Footer"/>
      <w:ind w:right="360"/>
    </w:pPr>
    <w:r>
      <w:rPr>
        <w:sz w:val="18"/>
        <w:szCs w:val="18"/>
      </w:rPr>
      <w:t>08/06/09:OAA/swh</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F9137D" w14:textId="77777777" w:rsidR="00630295" w:rsidRDefault="00630295">
      <w:r>
        <w:separator/>
      </w:r>
    </w:p>
  </w:footnote>
  <w:footnote w:type="continuationSeparator" w:id="0">
    <w:p w14:paraId="3CFD1AAF" w14:textId="77777777" w:rsidR="00630295" w:rsidRDefault="0063029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FFFFFFFF">
      <w:start w:val="1"/>
      <w:numFmt w:val="bullet"/>
      <w:lvlText w:val="●"/>
      <w:lvlJc w:val="left"/>
      <w:pPr>
        <w:tabs>
          <w:tab w:val="num" w:pos="360"/>
        </w:tabs>
        <w:ind w:left="360" w:firstLine="0"/>
      </w:pPr>
      <w:rPr>
        <w:rFonts w:ascii="Verdana" w:eastAsia="Verdana" w:hAnsi="Verdana" w:cs="Courier New"/>
        <w:b w:val="0"/>
        <w:bCs w:val="0"/>
        <w:i w:val="0"/>
        <w:iCs w:val="0"/>
        <w:strike w:val="0"/>
        <w:color w:val="000000"/>
        <w:sz w:val="20"/>
        <w:szCs w:val="20"/>
        <w:u w:val="none"/>
      </w:rPr>
    </w:lvl>
    <w:lvl w:ilvl="1" w:tplc="FFFFFFFF">
      <w:start w:val="1"/>
      <w:numFmt w:val="bullet"/>
      <w:lvlText w:val="●"/>
      <w:lvlJc w:val="left"/>
      <w:pPr>
        <w:tabs>
          <w:tab w:val="num" w:pos="360"/>
        </w:tabs>
        <w:ind w:left="360" w:firstLine="720"/>
      </w:pPr>
      <w:rPr>
        <w:rFonts w:ascii="Verdana" w:eastAsia="Verdana" w:hAnsi="Verdana" w:cs="Courier New"/>
        <w:b w:val="0"/>
        <w:bCs w:val="0"/>
        <w:i w:val="0"/>
        <w:iCs w:val="0"/>
        <w:strike w:val="0"/>
        <w:color w:val="000000"/>
        <w:sz w:val="20"/>
        <w:szCs w:val="20"/>
        <w:u w:val="none"/>
      </w:rPr>
    </w:lvl>
    <w:lvl w:ilvl="2" w:tplc="FFFFFFFF">
      <w:start w:val="1"/>
      <w:numFmt w:val="bullet"/>
      <w:lvlText w:val="●"/>
      <w:lvlJc w:val="right"/>
      <w:pPr>
        <w:tabs>
          <w:tab w:val="num" w:pos="360"/>
        </w:tabs>
        <w:ind w:left="360" w:firstLine="1620"/>
      </w:pPr>
      <w:rPr>
        <w:rFonts w:ascii="Verdana" w:eastAsia="Verdana" w:hAnsi="Verdana" w:cs="Courier New"/>
        <w:b w:val="0"/>
        <w:bCs w:val="0"/>
        <w:i w:val="0"/>
        <w:iCs w:val="0"/>
        <w:strike w:val="0"/>
        <w:color w:val="000000"/>
        <w:sz w:val="20"/>
        <w:szCs w:val="20"/>
        <w:u w:val="none"/>
      </w:rPr>
    </w:lvl>
    <w:lvl w:ilvl="3" w:tplc="FFFFFFFF">
      <w:start w:val="1"/>
      <w:numFmt w:val="bullet"/>
      <w:lvlText w:val="●"/>
      <w:lvlJc w:val="left"/>
      <w:pPr>
        <w:tabs>
          <w:tab w:val="num" w:pos="360"/>
        </w:tabs>
        <w:ind w:left="360" w:firstLine="2160"/>
      </w:pPr>
      <w:rPr>
        <w:rFonts w:ascii="Verdana" w:eastAsia="Verdana" w:hAnsi="Verdana" w:cs="Courier New"/>
        <w:b w:val="0"/>
        <w:bCs w:val="0"/>
        <w:i w:val="0"/>
        <w:iCs w:val="0"/>
        <w:strike w:val="0"/>
        <w:color w:val="000000"/>
        <w:sz w:val="20"/>
        <w:szCs w:val="20"/>
        <w:u w:val="none"/>
      </w:rPr>
    </w:lvl>
    <w:lvl w:ilvl="4" w:tplc="FFFFFFFF">
      <w:start w:val="1"/>
      <w:numFmt w:val="bullet"/>
      <w:lvlText w:val="●"/>
      <w:lvlJc w:val="left"/>
      <w:pPr>
        <w:tabs>
          <w:tab w:val="num" w:pos="360"/>
        </w:tabs>
        <w:ind w:left="360" w:firstLine="2880"/>
      </w:pPr>
      <w:rPr>
        <w:rFonts w:ascii="Verdana" w:eastAsia="Verdana" w:hAnsi="Verdana" w:cs="Courier New"/>
        <w:b w:val="0"/>
        <w:bCs w:val="0"/>
        <w:i w:val="0"/>
        <w:iCs w:val="0"/>
        <w:strike w:val="0"/>
        <w:color w:val="000000"/>
        <w:sz w:val="20"/>
        <w:szCs w:val="20"/>
        <w:u w:val="none"/>
      </w:rPr>
    </w:lvl>
    <w:lvl w:ilvl="5" w:tplc="FFFFFFFF">
      <w:start w:val="1"/>
      <w:numFmt w:val="bullet"/>
      <w:lvlText w:val="●"/>
      <w:lvlJc w:val="right"/>
      <w:pPr>
        <w:tabs>
          <w:tab w:val="num" w:pos="360"/>
        </w:tabs>
        <w:ind w:left="360" w:firstLine="3780"/>
      </w:pPr>
      <w:rPr>
        <w:rFonts w:ascii="Verdana" w:eastAsia="Verdana" w:hAnsi="Verdana" w:cs="Courier New"/>
        <w:b w:val="0"/>
        <w:bCs w:val="0"/>
        <w:i w:val="0"/>
        <w:iCs w:val="0"/>
        <w:strike w:val="0"/>
        <w:color w:val="000000"/>
        <w:sz w:val="20"/>
        <w:szCs w:val="20"/>
        <w:u w:val="none"/>
      </w:rPr>
    </w:lvl>
    <w:lvl w:ilvl="6" w:tplc="FFFFFFFF">
      <w:start w:val="1"/>
      <w:numFmt w:val="bullet"/>
      <w:lvlText w:val="●"/>
      <w:lvlJc w:val="left"/>
      <w:pPr>
        <w:tabs>
          <w:tab w:val="num" w:pos="360"/>
        </w:tabs>
        <w:ind w:left="360" w:firstLine="4320"/>
      </w:pPr>
      <w:rPr>
        <w:rFonts w:ascii="Verdana" w:eastAsia="Verdana" w:hAnsi="Verdana" w:cs="Courier New"/>
        <w:b w:val="0"/>
        <w:bCs w:val="0"/>
        <w:i w:val="0"/>
        <w:iCs w:val="0"/>
        <w:strike w:val="0"/>
        <w:color w:val="000000"/>
        <w:sz w:val="20"/>
        <w:szCs w:val="20"/>
        <w:u w:val="none"/>
      </w:rPr>
    </w:lvl>
    <w:lvl w:ilvl="7" w:tplc="FFFFFFFF">
      <w:start w:val="1"/>
      <w:numFmt w:val="bullet"/>
      <w:lvlText w:val="●"/>
      <w:lvlJc w:val="left"/>
      <w:pPr>
        <w:tabs>
          <w:tab w:val="num" w:pos="360"/>
        </w:tabs>
        <w:ind w:left="360" w:firstLine="5040"/>
      </w:pPr>
      <w:rPr>
        <w:rFonts w:ascii="Verdana" w:eastAsia="Verdana" w:hAnsi="Verdana" w:cs="Courier New"/>
        <w:b w:val="0"/>
        <w:bCs w:val="0"/>
        <w:i w:val="0"/>
        <w:iCs w:val="0"/>
        <w:strike w:val="0"/>
        <w:color w:val="000000"/>
        <w:sz w:val="20"/>
        <w:szCs w:val="20"/>
        <w:u w:val="none"/>
      </w:rPr>
    </w:lvl>
    <w:lvl w:ilvl="8" w:tplc="FFFFFFFF">
      <w:start w:val="1"/>
      <w:numFmt w:val="bullet"/>
      <w:lvlText w:val="●"/>
      <w:lvlJc w:val="right"/>
      <w:pPr>
        <w:tabs>
          <w:tab w:val="num" w:pos="360"/>
        </w:tabs>
        <w:ind w:left="360" w:firstLine="5940"/>
      </w:pPr>
      <w:rPr>
        <w:rFonts w:ascii="Verdana" w:eastAsia="Verdana" w:hAnsi="Verdana" w:cs="Courier New"/>
        <w:b w:val="0"/>
        <w:bCs w:val="0"/>
        <w:i w:val="0"/>
        <w:iCs w:val="0"/>
        <w:strike w:val="0"/>
        <w:color w:val="000000"/>
        <w:sz w:val="20"/>
        <w:szCs w:val="20"/>
        <w:u w:val="none"/>
      </w:rPr>
    </w:lvl>
  </w:abstractNum>
  <w:abstractNum w:abstractNumId="1">
    <w:nsid w:val="00000009"/>
    <w:multiLevelType w:val="hybridMultilevel"/>
    <w:tmpl w:val="00000009"/>
    <w:lvl w:ilvl="0" w:tplc="FFFFFFFF">
      <w:start w:val="1"/>
      <w:numFmt w:val="bullet"/>
      <w:lvlText w:val="■"/>
      <w:lvlJc w:val="left"/>
      <w:pPr>
        <w:tabs>
          <w:tab w:val="num" w:pos="0"/>
        </w:tabs>
        <w:ind w:left="144" w:firstLine="216"/>
      </w:pPr>
      <w:rPr>
        <w:rFonts w:ascii="Verdana" w:eastAsia="Verdana" w:hAnsi="Verdana" w:cs="Courier New"/>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Courier New"/>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Courier New"/>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Courier New"/>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Courier New"/>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Courier New"/>
        <w:b w:val="0"/>
        <w:bCs w:val="0"/>
        <w:i w:val="0"/>
        <w:iCs w:val="0"/>
        <w:strike w:val="0"/>
        <w:color w:val="000000"/>
        <w:sz w:val="20"/>
        <w:szCs w:val="20"/>
        <w:u w:val="none"/>
      </w:rPr>
    </w:lvl>
  </w:abstractNum>
  <w:abstractNum w:abstractNumId="2">
    <w:nsid w:val="0000000B"/>
    <w:multiLevelType w:val="hybridMultilevel"/>
    <w:tmpl w:val="8EA852DA"/>
    <w:lvl w:ilvl="0" w:tplc="FFFFFFFF">
      <w:start w:val="1"/>
      <w:numFmt w:val="bullet"/>
      <w:lvlText w:val="■"/>
      <w:lvlJc w:val="left"/>
      <w:pPr>
        <w:tabs>
          <w:tab w:val="num" w:pos="0"/>
        </w:tabs>
        <w:ind w:left="144" w:firstLine="216"/>
      </w:pPr>
      <w:rPr>
        <w:rFonts w:ascii="Verdana" w:eastAsia="Verdana" w:hAnsi="Verdana" w:cs="Courier New"/>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Courier New"/>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Courier New"/>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Courier New"/>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Courier New"/>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Courier New"/>
        <w:b w:val="0"/>
        <w:bCs w:val="0"/>
        <w:i w:val="0"/>
        <w:iCs w:val="0"/>
        <w:strike w:val="0"/>
        <w:color w:val="000000"/>
        <w:sz w:val="20"/>
        <w:szCs w:val="20"/>
        <w:u w:val="none"/>
      </w:rPr>
    </w:lvl>
  </w:abstractNum>
  <w:abstractNum w:abstractNumId="3">
    <w:nsid w:val="0000000C"/>
    <w:multiLevelType w:val="hybridMultilevel"/>
    <w:tmpl w:val="0000000C"/>
    <w:lvl w:ilvl="0" w:tplc="FFFFFFFF">
      <w:start w:val="1"/>
      <w:numFmt w:val="bullet"/>
      <w:lvlText w:val="■"/>
      <w:lvlJc w:val="left"/>
      <w:pPr>
        <w:tabs>
          <w:tab w:val="num" w:pos="0"/>
        </w:tabs>
        <w:ind w:left="144" w:firstLine="216"/>
      </w:pPr>
      <w:rPr>
        <w:rFonts w:ascii="Verdana" w:eastAsia="Verdana" w:hAnsi="Verdana" w:cs="Courier New"/>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Courier New"/>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Courier New"/>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Courier New"/>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Courier New"/>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Courier New"/>
        <w:b w:val="0"/>
        <w:bCs w:val="0"/>
        <w:i w:val="0"/>
        <w:iCs w:val="0"/>
        <w:strike w:val="0"/>
        <w:color w:val="000000"/>
        <w:sz w:val="20"/>
        <w:szCs w:val="20"/>
        <w:u w:val="none"/>
      </w:rPr>
    </w:lvl>
  </w:abstractNum>
  <w:abstractNum w:abstractNumId="4">
    <w:nsid w:val="09F94262"/>
    <w:multiLevelType w:val="hybridMultilevel"/>
    <w:tmpl w:val="FD9C1868"/>
    <w:lvl w:ilvl="0" w:tplc="04090001">
      <w:start w:val="1"/>
      <w:numFmt w:val="bullet"/>
      <w:lvlText w:val="■"/>
      <w:lvlJc w:val="left"/>
      <w:pPr>
        <w:ind w:left="360" w:hanging="360"/>
      </w:pPr>
      <w:rPr>
        <w:rFonts w:ascii="Verdana" w:hAnsi="Verdana" w:hint="default"/>
        <w:color w:val="000000"/>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2400CC"/>
    <w:multiLevelType w:val="hybridMultilevel"/>
    <w:tmpl w:val="A6AEE282"/>
    <w:lvl w:ilvl="0" w:tplc="04090001">
      <w:start w:val="1"/>
      <w:numFmt w:val="bullet"/>
      <w:lvlText w:val="■"/>
      <w:lvlJc w:val="left"/>
      <w:pPr>
        <w:ind w:left="360" w:hanging="360"/>
      </w:pPr>
      <w:rPr>
        <w:rFonts w:ascii="Verdana" w:hAnsi="Verdana" w:hint="default"/>
        <w:color w:val="000000"/>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2A7F21"/>
    <w:multiLevelType w:val="hybridMultilevel"/>
    <w:tmpl w:val="F5684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A610D7"/>
    <w:multiLevelType w:val="hybridMultilevel"/>
    <w:tmpl w:val="1F4606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2543863"/>
    <w:multiLevelType w:val="hybridMultilevel"/>
    <w:tmpl w:val="D09207D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E947E7"/>
    <w:multiLevelType w:val="hybridMultilevel"/>
    <w:tmpl w:val="970AEA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2F6EF7"/>
    <w:multiLevelType w:val="hybridMultilevel"/>
    <w:tmpl w:val="AFD06F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3543A0"/>
    <w:multiLevelType w:val="hybridMultilevel"/>
    <w:tmpl w:val="018A60A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816593"/>
    <w:multiLevelType w:val="hybridMultilevel"/>
    <w:tmpl w:val="1F6CB9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4066343"/>
    <w:multiLevelType w:val="hybridMultilevel"/>
    <w:tmpl w:val="829E5C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2E77F3"/>
    <w:multiLevelType w:val="hybridMultilevel"/>
    <w:tmpl w:val="D506FE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05E6FE2"/>
    <w:multiLevelType w:val="hybridMultilevel"/>
    <w:tmpl w:val="E1700668"/>
    <w:lvl w:ilvl="0" w:tplc="FFFFFFFF">
      <w:start w:val="1"/>
      <w:numFmt w:val="bullet"/>
      <w:lvlText w:val="■"/>
      <w:lvlJc w:val="left"/>
      <w:pPr>
        <w:tabs>
          <w:tab w:val="num" w:pos="0"/>
        </w:tabs>
        <w:ind w:left="144" w:firstLine="216"/>
      </w:pPr>
      <w:rPr>
        <w:rFonts w:ascii="Verdana" w:eastAsia="Verdana" w:hAnsi="Verdana" w:cs="Courier New"/>
        <w:b w:val="0"/>
        <w:bCs w:val="0"/>
        <w:i w:val="0"/>
        <w:iCs w:val="0"/>
        <w:strike w:val="0"/>
        <w:color w:val="000000"/>
        <w:sz w:val="20"/>
        <w:szCs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8E2341"/>
    <w:multiLevelType w:val="hybridMultilevel"/>
    <w:tmpl w:val="8A58C848"/>
    <w:lvl w:ilvl="0" w:tplc="B75492F2">
      <w:start w:val="1"/>
      <w:numFmt w:val="bullet"/>
      <w:lvlText w:val=""/>
      <w:lvlJc w:val="left"/>
      <w:pPr>
        <w:ind w:left="197" w:hanging="144"/>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7">
    <w:nsid w:val="567176D5"/>
    <w:multiLevelType w:val="hybridMultilevel"/>
    <w:tmpl w:val="441C5D0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8324EDB"/>
    <w:multiLevelType w:val="hybridMultilevel"/>
    <w:tmpl w:val="E6C489E6"/>
    <w:lvl w:ilvl="0" w:tplc="04090001">
      <w:start w:val="1"/>
      <w:numFmt w:val="bullet"/>
      <w:lvlText w:val=""/>
      <w:lvlJc w:val="left"/>
      <w:pPr>
        <w:ind w:left="41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9">
    <w:nsid w:val="5B7A1B9E"/>
    <w:multiLevelType w:val="hybridMultilevel"/>
    <w:tmpl w:val="6DCE07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BD6878"/>
    <w:multiLevelType w:val="hybridMultilevel"/>
    <w:tmpl w:val="6862DE56"/>
    <w:lvl w:ilvl="0" w:tplc="04090001">
      <w:start w:val="1"/>
      <w:numFmt w:val="bullet"/>
      <w:lvlText w:val="■"/>
      <w:lvlJc w:val="left"/>
      <w:pPr>
        <w:ind w:left="360" w:hanging="360"/>
      </w:pPr>
      <w:rPr>
        <w:rFonts w:ascii="Verdana" w:hAnsi="Verdana" w:hint="default"/>
        <w:color w:val="000000"/>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4B83D6B"/>
    <w:multiLevelType w:val="hybridMultilevel"/>
    <w:tmpl w:val="BEF4066E"/>
    <w:lvl w:ilvl="0" w:tplc="04090001">
      <w:start w:val="1"/>
      <w:numFmt w:val="bullet"/>
      <w:lvlText w:val="■"/>
      <w:lvlJc w:val="left"/>
      <w:pPr>
        <w:ind w:left="360" w:hanging="360"/>
      </w:pPr>
      <w:rPr>
        <w:rFonts w:ascii="Verdana" w:hAnsi="Verdana" w:hint="default"/>
        <w:color w:val="000000"/>
        <w:sz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86E07B1"/>
    <w:multiLevelType w:val="hybridMultilevel"/>
    <w:tmpl w:val="81841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F473C8"/>
    <w:multiLevelType w:val="hybridMultilevel"/>
    <w:tmpl w:val="43D84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0D855D2"/>
    <w:multiLevelType w:val="hybridMultilevel"/>
    <w:tmpl w:val="B8F0806E"/>
    <w:lvl w:ilvl="0" w:tplc="04090001">
      <w:start w:val="1"/>
      <w:numFmt w:val="bullet"/>
      <w:lvlText w:val="■"/>
      <w:lvlJc w:val="left"/>
      <w:pPr>
        <w:ind w:left="360" w:hanging="360"/>
      </w:pPr>
      <w:rPr>
        <w:rFonts w:ascii="Verdana" w:hAnsi="Verdana" w:hint="default"/>
        <w:color w:val="000000"/>
        <w:sz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2B30593"/>
    <w:multiLevelType w:val="hybridMultilevel"/>
    <w:tmpl w:val="326837B8"/>
    <w:lvl w:ilvl="0" w:tplc="8C7A1B16">
      <w:start w:val="1"/>
      <w:numFmt w:val="bullet"/>
      <w:lvlText w:val=""/>
      <w:lvlJc w:val="left"/>
      <w:pPr>
        <w:tabs>
          <w:tab w:val="num" w:pos="360"/>
        </w:tabs>
        <w:ind w:left="360" w:hanging="360"/>
      </w:pPr>
      <w:rPr>
        <w:rFonts w:ascii="Symbol" w:hAnsi="Symbol" w:hint="default"/>
      </w:rPr>
    </w:lvl>
    <w:lvl w:ilvl="1" w:tplc="8C7A1B16">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nsid w:val="73014E23"/>
    <w:multiLevelType w:val="hybridMultilevel"/>
    <w:tmpl w:val="0396FB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31C3FB8"/>
    <w:multiLevelType w:val="hybridMultilevel"/>
    <w:tmpl w:val="80F46E36"/>
    <w:lvl w:ilvl="0" w:tplc="00010409">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55460A9"/>
    <w:multiLevelType w:val="hybridMultilevel"/>
    <w:tmpl w:val="E37A48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5952D6F"/>
    <w:multiLevelType w:val="hybridMultilevel"/>
    <w:tmpl w:val="52944E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AE0359E"/>
    <w:multiLevelType w:val="hybridMultilevel"/>
    <w:tmpl w:val="597C4B50"/>
    <w:lvl w:ilvl="0" w:tplc="04090001">
      <w:start w:val="1"/>
      <w:numFmt w:val="bullet"/>
      <w:lvlText w:val=""/>
      <w:lvlJc w:val="left"/>
      <w:pPr>
        <w:ind w:left="360" w:hanging="360"/>
      </w:pPr>
      <w:rPr>
        <w:rFonts w:ascii="Symbol" w:hAnsi="Symbol" w:hint="default"/>
        <w:color w:val="000000"/>
        <w:sz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22"/>
  </w:num>
  <w:num w:numId="6">
    <w:abstractNumId w:val="7"/>
  </w:num>
  <w:num w:numId="7">
    <w:abstractNumId w:val="12"/>
  </w:num>
  <w:num w:numId="8">
    <w:abstractNumId w:val="28"/>
  </w:num>
  <w:num w:numId="9">
    <w:abstractNumId w:val="26"/>
  </w:num>
  <w:num w:numId="10">
    <w:abstractNumId w:val="25"/>
  </w:num>
  <w:num w:numId="11">
    <w:abstractNumId w:val="21"/>
  </w:num>
  <w:num w:numId="12">
    <w:abstractNumId w:val="24"/>
  </w:num>
  <w:num w:numId="13">
    <w:abstractNumId w:val="4"/>
  </w:num>
  <w:num w:numId="14">
    <w:abstractNumId w:val="29"/>
  </w:num>
  <w:num w:numId="15">
    <w:abstractNumId w:val="16"/>
  </w:num>
  <w:num w:numId="16">
    <w:abstractNumId w:val="9"/>
  </w:num>
  <w:num w:numId="17">
    <w:abstractNumId w:val="20"/>
  </w:num>
  <w:num w:numId="18">
    <w:abstractNumId w:val="5"/>
  </w:num>
  <w:num w:numId="19">
    <w:abstractNumId w:val="27"/>
  </w:num>
  <w:num w:numId="20">
    <w:abstractNumId w:val="8"/>
  </w:num>
  <w:num w:numId="21">
    <w:abstractNumId w:val="11"/>
  </w:num>
  <w:num w:numId="22">
    <w:abstractNumId w:val="15"/>
  </w:num>
  <w:num w:numId="23">
    <w:abstractNumId w:val="10"/>
  </w:num>
  <w:num w:numId="24">
    <w:abstractNumId w:val="18"/>
  </w:num>
  <w:num w:numId="25">
    <w:abstractNumId w:val="30"/>
  </w:num>
  <w:num w:numId="26">
    <w:abstractNumId w:val="23"/>
  </w:num>
  <w:num w:numId="27">
    <w:abstractNumId w:val="19"/>
  </w:num>
  <w:num w:numId="28">
    <w:abstractNumId w:val="17"/>
  </w:num>
  <w:num w:numId="29">
    <w:abstractNumId w:val="13"/>
  </w:num>
  <w:num w:numId="30">
    <w:abstractNumId w:val="14"/>
  </w:num>
  <w:num w:numId="31">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0"/>
  <w:doNotHyphenateCaps/>
  <w:evenAndOddHeaders/>
  <w:drawingGridHorizontalSpacing w:val="120"/>
  <w:drawingGridVerticalSpacing w:val="120"/>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15A"/>
    <w:rsid w:val="00004526"/>
    <w:rsid w:val="00006C7F"/>
    <w:rsid w:val="000172CE"/>
    <w:rsid w:val="00020A63"/>
    <w:rsid w:val="0002789F"/>
    <w:rsid w:val="0003444D"/>
    <w:rsid w:val="00053AC3"/>
    <w:rsid w:val="000605FE"/>
    <w:rsid w:val="00066380"/>
    <w:rsid w:val="000669C7"/>
    <w:rsid w:val="0008184C"/>
    <w:rsid w:val="00081E81"/>
    <w:rsid w:val="000B0391"/>
    <w:rsid w:val="000B2EE2"/>
    <w:rsid w:val="000B3CCA"/>
    <w:rsid w:val="000B5D39"/>
    <w:rsid w:val="000B6DC3"/>
    <w:rsid w:val="000F42F6"/>
    <w:rsid w:val="00102956"/>
    <w:rsid w:val="00107484"/>
    <w:rsid w:val="00120A09"/>
    <w:rsid w:val="00122374"/>
    <w:rsid w:val="001350D1"/>
    <w:rsid w:val="00141F90"/>
    <w:rsid w:val="0014202A"/>
    <w:rsid w:val="001609F3"/>
    <w:rsid w:val="00166E9E"/>
    <w:rsid w:val="0018767E"/>
    <w:rsid w:val="001C63A8"/>
    <w:rsid w:val="001D33FD"/>
    <w:rsid w:val="00205078"/>
    <w:rsid w:val="002238F2"/>
    <w:rsid w:val="00230E21"/>
    <w:rsid w:val="002316C1"/>
    <w:rsid w:val="002531A7"/>
    <w:rsid w:val="002668EF"/>
    <w:rsid w:val="0027182D"/>
    <w:rsid w:val="002A2EB0"/>
    <w:rsid w:val="002B0596"/>
    <w:rsid w:val="002F279F"/>
    <w:rsid w:val="003123B6"/>
    <w:rsid w:val="00321ADC"/>
    <w:rsid w:val="00345D4A"/>
    <w:rsid w:val="00346836"/>
    <w:rsid w:val="0035398F"/>
    <w:rsid w:val="00354E1E"/>
    <w:rsid w:val="00357B51"/>
    <w:rsid w:val="00375D13"/>
    <w:rsid w:val="003C0BE6"/>
    <w:rsid w:val="003D2B77"/>
    <w:rsid w:val="003E3D9F"/>
    <w:rsid w:val="00430963"/>
    <w:rsid w:val="00433083"/>
    <w:rsid w:val="004332EA"/>
    <w:rsid w:val="00451540"/>
    <w:rsid w:val="00461AAF"/>
    <w:rsid w:val="0047495F"/>
    <w:rsid w:val="004B0599"/>
    <w:rsid w:val="004B1C7B"/>
    <w:rsid w:val="004B5AC4"/>
    <w:rsid w:val="004C272E"/>
    <w:rsid w:val="004C2C6E"/>
    <w:rsid w:val="004C52B2"/>
    <w:rsid w:val="004D41AD"/>
    <w:rsid w:val="004D59AA"/>
    <w:rsid w:val="004D6869"/>
    <w:rsid w:val="004E36FD"/>
    <w:rsid w:val="004F6CF3"/>
    <w:rsid w:val="00520A87"/>
    <w:rsid w:val="00535766"/>
    <w:rsid w:val="00563B8B"/>
    <w:rsid w:val="005A34C3"/>
    <w:rsid w:val="005B2213"/>
    <w:rsid w:val="005D328D"/>
    <w:rsid w:val="005D68C7"/>
    <w:rsid w:val="005F1E3A"/>
    <w:rsid w:val="005F2110"/>
    <w:rsid w:val="005F7CA8"/>
    <w:rsid w:val="00607895"/>
    <w:rsid w:val="00630295"/>
    <w:rsid w:val="00641256"/>
    <w:rsid w:val="006434BE"/>
    <w:rsid w:val="006474A4"/>
    <w:rsid w:val="0067032E"/>
    <w:rsid w:val="00692C7C"/>
    <w:rsid w:val="00696656"/>
    <w:rsid w:val="006C4532"/>
    <w:rsid w:val="006D6B6D"/>
    <w:rsid w:val="006F57BC"/>
    <w:rsid w:val="00703CC2"/>
    <w:rsid w:val="0071197F"/>
    <w:rsid w:val="00740A25"/>
    <w:rsid w:val="007617C6"/>
    <w:rsid w:val="007647B5"/>
    <w:rsid w:val="0076576D"/>
    <w:rsid w:val="00782FD9"/>
    <w:rsid w:val="0078764D"/>
    <w:rsid w:val="00787B47"/>
    <w:rsid w:val="00796522"/>
    <w:rsid w:val="00796680"/>
    <w:rsid w:val="007A4019"/>
    <w:rsid w:val="007A69E4"/>
    <w:rsid w:val="007C5AB3"/>
    <w:rsid w:val="007C6E0F"/>
    <w:rsid w:val="007D39D4"/>
    <w:rsid w:val="007F514D"/>
    <w:rsid w:val="008145B5"/>
    <w:rsid w:val="00826705"/>
    <w:rsid w:val="00834E5F"/>
    <w:rsid w:val="00837DB8"/>
    <w:rsid w:val="00851FD3"/>
    <w:rsid w:val="00871137"/>
    <w:rsid w:val="0088251B"/>
    <w:rsid w:val="008A0372"/>
    <w:rsid w:val="008D3131"/>
    <w:rsid w:val="008D674C"/>
    <w:rsid w:val="008D6F98"/>
    <w:rsid w:val="008D7C83"/>
    <w:rsid w:val="008E225A"/>
    <w:rsid w:val="008E5686"/>
    <w:rsid w:val="00922034"/>
    <w:rsid w:val="00922C4B"/>
    <w:rsid w:val="00930447"/>
    <w:rsid w:val="0093306B"/>
    <w:rsid w:val="00934197"/>
    <w:rsid w:val="00945612"/>
    <w:rsid w:val="009513D2"/>
    <w:rsid w:val="009717D0"/>
    <w:rsid w:val="0099475E"/>
    <w:rsid w:val="00994C0A"/>
    <w:rsid w:val="009A671F"/>
    <w:rsid w:val="009C3CF2"/>
    <w:rsid w:val="009D315A"/>
    <w:rsid w:val="009D5595"/>
    <w:rsid w:val="009D7B3B"/>
    <w:rsid w:val="009E4556"/>
    <w:rsid w:val="009F437C"/>
    <w:rsid w:val="009F4A6C"/>
    <w:rsid w:val="00A03B26"/>
    <w:rsid w:val="00A13E49"/>
    <w:rsid w:val="00A3412C"/>
    <w:rsid w:val="00A35CDE"/>
    <w:rsid w:val="00A441DB"/>
    <w:rsid w:val="00A56ED0"/>
    <w:rsid w:val="00A62016"/>
    <w:rsid w:val="00A63206"/>
    <w:rsid w:val="00A65C0F"/>
    <w:rsid w:val="00A71C24"/>
    <w:rsid w:val="00A8461F"/>
    <w:rsid w:val="00A91618"/>
    <w:rsid w:val="00A92DD1"/>
    <w:rsid w:val="00A92F3F"/>
    <w:rsid w:val="00AA12B7"/>
    <w:rsid w:val="00AA22C2"/>
    <w:rsid w:val="00AA4D43"/>
    <w:rsid w:val="00AB211D"/>
    <w:rsid w:val="00AE0F37"/>
    <w:rsid w:val="00AE424F"/>
    <w:rsid w:val="00B0526D"/>
    <w:rsid w:val="00B2130B"/>
    <w:rsid w:val="00B56A1E"/>
    <w:rsid w:val="00B82050"/>
    <w:rsid w:val="00B97AD0"/>
    <w:rsid w:val="00BA7BEF"/>
    <w:rsid w:val="00BB1764"/>
    <w:rsid w:val="00BB7274"/>
    <w:rsid w:val="00BD04E7"/>
    <w:rsid w:val="00BD71AB"/>
    <w:rsid w:val="00BF4815"/>
    <w:rsid w:val="00C36D5E"/>
    <w:rsid w:val="00C41053"/>
    <w:rsid w:val="00C44A8E"/>
    <w:rsid w:val="00C60235"/>
    <w:rsid w:val="00C64885"/>
    <w:rsid w:val="00C76108"/>
    <w:rsid w:val="00C7798C"/>
    <w:rsid w:val="00C82121"/>
    <w:rsid w:val="00C86769"/>
    <w:rsid w:val="00CA7A50"/>
    <w:rsid w:val="00CB006F"/>
    <w:rsid w:val="00CB1C64"/>
    <w:rsid w:val="00CC11AC"/>
    <w:rsid w:val="00CC7A34"/>
    <w:rsid w:val="00CE2A57"/>
    <w:rsid w:val="00CF75AC"/>
    <w:rsid w:val="00D14741"/>
    <w:rsid w:val="00D27169"/>
    <w:rsid w:val="00D51F95"/>
    <w:rsid w:val="00D559E0"/>
    <w:rsid w:val="00D565F5"/>
    <w:rsid w:val="00D72009"/>
    <w:rsid w:val="00D73DAB"/>
    <w:rsid w:val="00D73EE2"/>
    <w:rsid w:val="00D85F7C"/>
    <w:rsid w:val="00DA2283"/>
    <w:rsid w:val="00DC526E"/>
    <w:rsid w:val="00DD1FBC"/>
    <w:rsid w:val="00DE383D"/>
    <w:rsid w:val="00DF24EB"/>
    <w:rsid w:val="00DF2FA0"/>
    <w:rsid w:val="00DF5AA5"/>
    <w:rsid w:val="00E00B90"/>
    <w:rsid w:val="00E14CBC"/>
    <w:rsid w:val="00E17476"/>
    <w:rsid w:val="00E37295"/>
    <w:rsid w:val="00E44573"/>
    <w:rsid w:val="00E44779"/>
    <w:rsid w:val="00E84C00"/>
    <w:rsid w:val="00E97FB6"/>
    <w:rsid w:val="00EB1D1D"/>
    <w:rsid w:val="00EB3D8A"/>
    <w:rsid w:val="00EB3F05"/>
    <w:rsid w:val="00EB4977"/>
    <w:rsid w:val="00ED2495"/>
    <w:rsid w:val="00EE0617"/>
    <w:rsid w:val="00EE0F3F"/>
    <w:rsid w:val="00F304CB"/>
    <w:rsid w:val="00F4726E"/>
    <w:rsid w:val="00F745E5"/>
    <w:rsid w:val="00F9265B"/>
    <w:rsid w:val="00F9636A"/>
    <w:rsid w:val="00FA075B"/>
    <w:rsid w:val="00FA5311"/>
    <w:rsid w:val="00FC4068"/>
    <w:rsid w:val="00FD77F9"/>
    <w:rsid w:val="00FE39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594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lsdException w:name="Strong" w:uiPriority="22"/>
    <w:lsdException w:name="List Paragraph" w:uiPriority="34" w:qFormat="1"/>
  </w:latentStyles>
  <w:style w:type="paragraph" w:default="1" w:styleId="Normal">
    <w:name w:val="Normal"/>
    <w:qFormat/>
    <w:rsid w:val="00922034"/>
    <w:rPr>
      <w:noProof/>
    </w:rPr>
  </w:style>
  <w:style w:type="paragraph" w:styleId="Heading1">
    <w:name w:val="heading 1"/>
    <w:basedOn w:val="Normal"/>
    <w:next w:val="Normal"/>
    <w:link w:val="Heading1Char"/>
    <w:qFormat/>
    <w:rsid w:val="00D73EE2"/>
    <w:pPr>
      <w:jc w:val="center"/>
      <w:outlineLvl w:val="0"/>
    </w:pPr>
    <w:rPr>
      <w:rFonts w:ascii="Times New Roman" w:hAnsi="Times New Roman"/>
      <w:b/>
      <w:bCs/>
      <w:noProof w:val="0"/>
      <w:color w:val="000000"/>
    </w:rPr>
  </w:style>
  <w:style w:type="paragraph" w:styleId="Heading2">
    <w:name w:val="heading 2"/>
    <w:basedOn w:val="Normal"/>
    <w:next w:val="Normal"/>
    <w:link w:val="Heading2Char"/>
    <w:qFormat/>
    <w:rsid w:val="00D73EE2"/>
    <w:pPr>
      <w:outlineLvl w:val="1"/>
    </w:pPr>
    <w:rPr>
      <w:rFonts w:ascii="Times New Roman" w:hAnsi="Times New Roman"/>
      <w:b/>
      <w:bCs/>
      <w:noProof w:val="0"/>
      <w:color w:val="000000"/>
    </w:rPr>
  </w:style>
  <w:style w:type="paragraph" w:styleId="Heading3">
    <w:name w:val="heading 3"/>
    <w:basedOn w:val="Normal"/>
    <w:next w:val="Normal"/>
    <w:link w:val="Heading3Char"/>
    <w:qFormat/>
    <w:rsid w:val="00D73EE2"/>
    <w:pPr>
      <w:outlineLvl w:val="2"/>
    </w:pPr>
    <w:rPr>
      <w:rFonts w:ascii="Times New Roman" w:hAnsi="Times New Roman"/>
      <w:b/>
      <w:bCs/>
      <w:noProof w:val="0"/>
      <w:color w:val="000000"/>
    </w:rPr>
  </w:style>
  <w:style w:type="paragraph" w:styleId="Heading4">
    <w:name w:val="heading 4"/>
    <w:basedOn w:val="Normal"/>
    <w:next w:val="Normal"/>
    <w:link w:val="Heading4Char"/>
    <w:qFormat/>
    <w:rsid w:val="00D73EE2"/>
    <w:pPr>
      <w:spacing w:before="240" w:after="60"/>
      <w:outlineLvl w:val="3"/>
    </w:pPr>
    <w:rPr>
      <w:rFonts w:ascii="Times New Roman" w:hAnsi="Times New Roman"/>
      <w:b/>
      <w:bCs/>
      <w:noProof w:val="0"/>
      <w:color w:val="000000"/>
      <w:sz w:val="28"/>
      <w:szCs w:val="28"/>
    </w:rPr>
  </w:style>
  <w:style w:type="paragraph" w:styleId="Heading5">
    <w:name w:val="heading 5"/>
    <w:basedOn w:val="Normal"/>
    <w:next w:val="Normal"/>
    <w:link w:val="Heading5Char"/>
    <w:qFormat/>
    <w:rsid w:val="00D73EE2"/>
    <w:pPr>
      <w:spacing w:before="240" w:after="60"/>
      <w:outlineLvl w:val="4"/>
    </w:pPr>
    <w:rPr>
      <w:rFonts w:ascii="Times New Roman" w:hAnsi="Times New Roman"/>
      <w:b/>
      <w:bCs/>
      <w:i/>
      <w:iCs/>
      <w:noProof w:val="0"/>
      <w:color w:val="000000"/>
      <w:sz w:val="26"/>
      <w:szCs w:val="26"/>
    </w:rPr>
  </w:style>
  <w:style w:type="paragraph" w:styleId="Heading6">
    <w:name w:val="heading 6"/>
    <w:basedOn w:val="Normal"/>
    <w:next w:val="Normal"/>
    <w:link w:val="Heading6Char"/>
    <w:qFormat/>
    <w:rsid w:val="00D73EE2"/>
    <w:pPr>
      <w:spacing w:before="240" w:after="60"/>
      <w:outlineLvl w:val="5"/>
    </w:pPr>
    <w:rPr>
      <w:rFonts w:ascii="Times New Roman" w:hAnsi="Times New Roman"/>
      <w:b/>
      <w:bCs/>
      <w:noProof w:val="0"/>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rsid w:val="00DC526E"/>
    <w:rPr>
      <w:rFonts w:ascii="Tahoma" w:hAnsi="Tahoma" w:cs="Tahoma"/>
      <w:sz w:val="16"/>
      <w:szCs w:val="16"/>
    </w:rPr>
  </w:style>
  <w:style w:type="character" w:customStyle="1" w:styleId="BalloonTextChar">
    <w:name w:val="Balloon Text Char"/>
    <w:basedOn w:val="DefaultParagraphFont"/>
    <w:uiPriority w:val="99"/>
    <w:semiHidden/>
    <w:rsid w:val="002059A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2059AB"/>
    <w:rPr>
      <w:rFonts w:ascii="Lucida Grande" w:hAnsi="Lucida Grande"/>
      <w:sz w:val="18"/>
      <w:szCs w:val="18"/>
    </w:rPr>
  </w:style>
  <w:style w:type="character" w:styleId="Hyperlink">
    <w:name w:val="Hyperlink"/>
    <w:basedOn w:val="DefaultParagraphFont"/>
    <w:rsid w:val="00D565F5"/>
    <w:rPr>
      <w:color w:val="0000FF"/>
      <w:u w:val="single"/>
    </w:rPr>
  </w:style>
  <w:style w:type="paragraph" w:styleId="Header">
    <w:name w:val="header"/>
    <w:basedOn w:val="Normal"/>
    <w:link w:val="HeaderChar"/>
    <w:rsid w:val="00834E5F"/>
    <w:pPr>
      <w:tabs>
        <w:tab w:val="center" w:pos="4320"/>
        <w:tab w:val="right" w:pos="8640"/>
      </w:tabs>
    </w:pPr>
  </w:style>
  <w:style w:type="paragraph" w:styleId="Footer">
    <w:name w:val="footer"/>
    <w:basedOn w:val="Normal"/>
    <w:link w:val="FooterChar"/>
    <w:rsid w:val="00922034"/>
    <w:pPr>
      <w:tabs>
        <w:tab w:val="center" w:pos="4320"/>
        <w:tab w:val="right" w:pos="8640"/>
      </w:tabs>
    </w:pPr>
  </w:style>
  <w:style w:type="character" w:customStyle="1" w:styleId="Heading1Char">
    <w:name w:val="Heading 1 Char"/>
    <w:basedOn w:val="DefaultParagraphFont"/>
    <w:link w:val="Heading1"/>
    <w:rsid w:val="00D73EE2"/>
    <w:rPr>
      <w:rFonts w:ascii="Times New Roman" w:hAnsi="Times New Roman"/>
      <w:b/>
      <w:bCs/>
      <w:color w:val="000000"/>
    </w:rPr>
  </w:style>
  <w:style w:type="character" w:customStyle="1" w:styleId="Heading2Char">
    <w:name w:val="Heading 2 Char"/>
    <w:basedOn w:val="DefaultParagraphFont"/>
    <w:link w:val="Heading2"/>
    <w:rsid w:val="00D73EE2"/>
    <w:rPr>
      <w:rFonts w:ascii="Times New Roman" w:hAnsi="Times New Roman"/>
      <w:b/>
      <w:bCs/>
      <w:color w:val="000000"/>
    </w:rPr>
  </w:style>
  <w:style w:type="character" w:customStyle="1" w:styleId="Heading3Char">
    <w:name w:val="Heading 3 Char"/>
    <w:basedOn w:val="DefaultParagraphFont"/>
    <w:link w:val="Heading3"/>
    <w:rsid w:val="00D73EE2"/>
    <w:rPr>
      <w:rFonts w:ascii="Times New Roman" w:hAnsi="Times New Roman"/>
      <w:b/>
      <w:bCs/>
      <w:color w:val="000000"/>
    </w:rPr>
  </w:style>
  <w:style w:type="character" w:customStyle="1" w:styleId="Heading4Char">
    <w:name w:val="Heading 4 Char"/>
    <w:basedOn w:val="DefaultParagraphFont"/>
    <w:link w:val="Heading4"/>
    <w:rsid w:val="00D73EE2"/>
    <w:rPr>
      <w:rFonts w:ascii="Times New Roman" w:hAnsi="Times New Roman"/>
      <w:b/>
      <w:bCs/>
      <w:color w:val="000000"/>
      <w:sz w:val="28"/>
      <w:szCs w:val="28"/>
    </w:rPr>
  </w:style>
  <w:style w:type="character" w:customStyle="1" w:styleId="Heading5Char">
    <w:name w:val="Heading 5 Char"/>
    <w:basedOn w:val="DefaultParagraphFont"/>
    <w:link w:val="Heading5"/>
    <w:rsid w:val="00D73EE2"/>
    <w:rPr>
      <w:rFonts w:ascii="Times New Roman" w:hAnsi="Times New Roman"/>
      <w:b/>
      <w:bCs/>
      <w:i/>
      <w:iCs/>
      <w:color w:val="000000"/>
      <w:sz w:val="26"/>
      <w:szCs w:val="26"/>
    </w:rPr>
  </w:style>
  <w:style w:type="character" w:customStyle="1" w:styleId="Heading6Char">
    <w:name w:val="Heading 6 Char"/>
    <w:basedOn w:val="DefaultParagraphFont"/>
    <w:link w:val="Heading6"/>
    <w:rsid w:val="00D73EE2"/>
    <w:rPr>
      <w:rFonts w:ascii="Times New Roman" w:hAnsi="Times New Roman"/>
      <w:b/>
      <w:bCs/>
      <w:color w:val="000000"/>
      <w:sz w:val="22"/>
      <w:szCs w:val="22"/>
    </w:rPr>
  </w:style>
  <w:style w:type="paragraph" w:styleId="Title">
    <w:name w:val="Title"/>
    <w:basedOn w:val="Normal"/>
    <w:link w:val="TitleChar"/>
    <w:qFormat/>
    <w:rsid w:val="00D73EE2"/>
    <w:pPr>
      <w:spacing w:before="240" w:after="60"/>
      <w:jc w:val="center"/>
    </w:pPr>
    <w:rPr>
      <w:rFonts w:ascii="Arial" w:eastAsia="Arial" w:hAnsi="Arial" w:cs="Arial"/>
      <w:b/>
      <w:bCs/>
      <w:noProof w:val="0"/>
      <w:color w:val="000000"/>
      <w:sz w:val="32"/>
      <w:szCs w:val="32"/>
    </w:rPr>
  </w:style>
  <w:style w:type="character" w:customStyle="1" w:styleId="TitleChar">
    <w:name w:val="Title Char"/>
    <w:basedOn w:val="DefaultParagraphFont"/>
    <w:link w:val="Title"/>
    <w:rsid w:val="00D73EE2"/>
    <w:rPr>
      <w:rFonts w:ascii="Arial" w:eastAsia="Arial" w:hAnsi="Arial" w:cs="Arial"/>
      <w:b/>
      <w:bCs/>
      <w:color w:val="000000"/>
      <w:sz w:val="32"/>
      <w:szCs w:val="32"/>
    </w:rPr>
  </w:style>
  <w:style w:type="paragraph" w:styleId="Subtitle">
    <w:name w:val="Subtitle"/>
    <w:basedOn w:val="Normal"/>
    <w:link w:val="SubtitleChar"/>
    <w:qFormat/>
    <w:rsid w:val="00D73EE2"/>
    <w:pPr>
      <w:spacing w:after="60"/>
      <w:jc w:val="center"/>
    </w:pPr>
    <w:rPr>
      <w:rFonts w:ascii="Arial" w:eastAsia="Arial" w:hAnsi="Arial" w:cs="Arial"/>
      <w:noProof w:val="0"/>
      <w:color w:val="000000"/>
    </w:rPr>
  </w:style>
  <w:style w:type="character" w:customStyle="1" w:styleId="SubtitleChar">
    <w:name w:val="Subtitle Char"/>
    <w:basedOn w:val="DefaultParagraphFont"/>
    <w:link w:val="Subtitle"/>
    <w:rsid w:val="00D73EE2"/>
    <w:rPr>
      <w:rFonts w:ascii="Arial" w:eastAsia="Arial" w:hAnsi="Arial" w:cs="Arial"/>
      <w:color w:val="000000"/>
    </w:rPr>
  </w:style>
  <w:style w:type="table" w:styleId="TableGrid">
    <w:name w:val="Table Grid"/>
    <w:basedOn w:val="TableNormal"/>
    <w:rsid w:val="00D73EE2"/>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rsid w:val="00D73EE2"/>
    <w:rPr>
      <w:noProof/>
    </w:rPr>
  </w:style>
  <w:style w:type="character" w:customStyle="1" w:styleId="FooterChar">
    <w:name w:val="Footer Char"/>
    <w:basedOn w:val="DefaultParagraphFont"/>
    <w:link w:val="Footer"/>
    <w:rsid w:val="00D73EE2"/>
    <w:rPr>
      <w:noProof/>
    </w:rPr>
  </w:style>
  <w:style w:type="character" w:styleId="PageNumber">
    <w:name w:val="page number"/>
    <w:basedOn w:val="DefaultParagraphFont"/>
    <w:rsid w:val="00D73EE2"/>
  </w:style>
  <w:style w:type="paragraph" w:styleId="BodyText3">
    <w:name w:val="Body Text 3"/>
    <w:basedOn w:val="Normal"/>
    <w:link w:val="BodyText3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pPr>
    <w:rPr>
      <w:rFonts w:ascii="Times New Roman" w:eastAsia="Times" w:hAnsi="Times New Roman"/>
      <w:noProof w:val="0"/>
      <w:sz w:val="20"/>
      <w:szCs w:val="20"/>
    </w:rPr>
  </w:style>
  <w:style w:type="character" w:customStyle="1" w:styleId="BodyText3Char">
    <w:name w:val="Body Text 3 Char"/>
    <w:basedOn w:val="DefaultParagraphFont"/>
    <w:link w:val="BodyText3"/>
    <w:rsid w:val="00BA7BEF"/>
    <w:rPr>
      <w:rFonts w:ascii="Times New Roman" w:eastAsia="Times" w:hAnsi="Times New Roman"/>
      <w:sz w:val="20"/>
      <w:szCs w:val="20"/>
    </w:rPr>
  </w:style>
  <w:style w:type="paragraph" w:styleId="BodyText2">
    <w:name w:val="Body Text 2"/>
    <w:basedOn w:val="Normal"/>
    <w:link w:val="BodyText2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pPr>
    <w:rPr>
      <w:rFonts w:ascii="Times" w:eastAsia="Times" w:hAnsi="Times"/>
      <w:i/>
      <w:noProof w:val="0"/>
      <w:szCs w:val="20"/>
    </w:rPr>
  </w:style>
  <w:style w:type="character" w:customStyle="1" w:styleId="BodyText2Char">
    <w:name w:val="Body Text 2 Char"/>
    <w:basedOn w:val="DefaultParagraphFont"/>
    <w:link w:val="BodyText2"/>
    <w:rsid w:val="00BA7BEF"/>
    <w:rPr>
      <w:rFonts w:ascii="Times" w:eastAsia="Times" w:hAnsi="Times"/>
      <w:i/>
      <w:szCs w:val="20"/>
    </w:rPr>
  </w:style>
  <w:style w:type="paragraph" w:styleId="BodyTextIndent2">
    <w:name w:val="Body Text Indent 2"/>
    <w:basedOn w:val="Normal"/>
    <w:link w:val="BodyTextIndent2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162" w:hanging="162"/>
    </w:pPr>
    <w:rPr>
      <w:rFonts w:ascii="Times New Roman" w:eastAsia="Times" w:hAnsi="Times New Roman"/>
      <w:noProof w:val="0"/>
      <w:szCs w:val="20"/>
    </w:rPr>
  </w:style>
  <w:style w:type="character" w:customStyle="1" w:styleId="BodyTextIndent2Char">
    <w:name w:val="Body Text Indent 2 Char"/>
    <w:basedOn w:val="DefaultParagraphFont"/>
    <w:link w:val="BodyTextIndent2"/>
    <w:rsid w:val="00BA7BEF"/>
    <w:rPr>
      <w:rFonts w:ascii="Times New Roman" w:eastAsia="Times" w:hAnsi="Times New Roman"/>
      <w:szCs w:val="20"/>
    </w:rPr>
  </w:style>
  <w:style w:type="character" w:styleId="CommentReference">
    <w:name w:val="annotation reference"/>
    <w:basedOn w:val="DefaultParagraphFont"/>
    <w:rsid w:val="008D3131"/>
    <w:rPr>
      <w:sz w:val="18"/>
      <w:szCs w:val="18"/>
    </w:rPr>
  </w:style>
  <w:style w:type="paragraph" w:styleId="CommentText">
    <w:name w:val="annotation text"/>
    <w:basedOn w:val="Normal"/>
    <w:link w:val="CommentTextChar"/>
    <w:rsid w:val="008D3131"/>
  </w:style>
  <w:style w:type="character" w:customStyle="1" w:styleId="CommentTextChar">
    <w:name w:val="Comment Text Char"/>
    <w:basedOn w:val="DefaultParagraphFont"/>
    <w:link w:val="CommentText"/>
    <w:rsid w:val="008D3131"/>
    <w:rPr>
      <w:noProof/>
    </w:rPr>
  </w:style>
  <w:style w:type="paragraph" w:styleId="CommentSubject">
    <w:name w:val="annotation subject"/>
    <w:basedOn w:val="CommentText"/>
    <w:next w:val="CommentText"/>
    <w:link w:val="CommentSubjectChar"/>
    <w:rsid w:val="008D3131"/>
    <w:rPr>
      <w:b/>
      <w:bCs/>
      <w:sz w:val="20"/>
      <w:szCs w:val="20"/>
    </w:rPr>
  </w:style>
  <w:style w:type="character" w:customStyle="1" w:styleId="CommentSubjectChar">
    <w:name w:val="Comment Subject Char"/>
    <w:basedOn w:val="CommentTextChar"/>
    <w:link w:val="CommentSubject"/>
    <w:rsid w:val="008D3131"/>
    <w:rPr>
      <w:b/>
      <w:bCs/>
      <w:noProof/>
      <w:sz w:val="20"/>
      <w:szCs w:val="20"/>
    </w:rPr>
  </w:style>
  <w:style w:type="paragraph" w:styleId="ListParagraph">
    <w:name w:val="List Paragraph"/>
    <w:basedOn w:val="Normal"/>
    <w:uiPriority w:val="34"/>
    <w:qFormat/>
    <w:rsid w:val="00BB7274"/>
    <w:pPr>
      <w:ind w:left="720"/>
      <w:contextualSpacing/>
    </w:pPr>
  </w:style>
  <w:style w:type="paragraph" w:styleId="BodyText">
    <w:name w:val="Body Text"/>
    <w:basedOn w:val="Normal"/>
    <w:link w:val="BodyTextChar"/>
    <w:rsid w:val="007C5AB3"/>
    <w:pPr>
      <w:spacing w:after="120"/>
    </w:pPr>
  </w:style>
  <w:style w:type="character" w:customStyle="1" w:styleId="BodyTextChar">
    <w:name w:val="Body Text Char"/>
    <w:basedOn w:val="DefaultParagraphFont"/>
    <w:link w:val="BodyText"/>
    <w:rsid w:val="007C5AB3"/>
    <w:rPr>
      <w:noProof/>
    </w:rPr>
  </w:style>
  <w:style w:type="paragraph" w:styleId="BodyTextIndent">
    <w:name w:val="Body Text Indent"/>
    <w:basedOn w:val="Normal"/>
    <w:link w:val="BodyTextIndentChar"/>
    <w:rsid w:val="007C5AB3"/>
    <w:pPr>
      <w:ind w:left="720"/>
    </w:pPr>
    <w:rPr>
      <w:rFonts w:ascii="Times New Roman" w:eastAsia="Times" w:hAnsi="Times New Roman"/>
      <w:noProof w:val="0"/>
      <w:szCs w:val="20"/>
    </w:rPr>
  </w:style>
  <w:style w:type="character" w:customStyle="1" w:styleId="BodyTextIndentChar">
    <w:name w:val="Body Text Indent Char"/>
    <w:basedOn w:val="DefaultParagraphFont"/>
    <w:link w:val="BodyTextIndent"/>
    <w:rsid w:val="007C5AB3"/>
    <w:rPr>
      <w:rFonts w:ascii="Times New Roman" w:eastAsia="Times" w:hAnsi="Times New Roman"/>
      <w:szCs w:val="20"/>
    </w:rPr>
  </w:style>
  <w:style w:type="character" w:styleId="FollowedHyperlink">
    <w:name w:val="FollowedHyperlink"/>
    <w:basedOn w:val="DefaultParagraphFont"/>
    <w:rsid w:val="007C5AB3"/>
    <w:rPr>
      <w:color w:val="800080"/>
      <w:u w:val="single"/>
    </w:rPr>
  </w:style>
  <w:style w:type="paragraph" w:styleId="BodyTextIndent3">
    <w:name w:val="Body Text Indent 3"/>
    <w:basedOn w:val="Normal"/>
    <w:link w:val="BodyTextIndent3Char"/>
    <w:rsid w:val="007C5AB3"/>
    <w:pPr>
      <w:ind w:firstLine="720"/>
    </w:pPr>
    <w:rPr>
      <w:rFonts w:ascii="Times New Roman" w:eastAsia="Times" w:hAnsi="Times New Roman"/>
      <w:noProof w:val="0"/>
      <w:szCs w:val="20"/>
    </w:rPr>
  </w:style>
  <w:style w:type="character" w:customStyle="1" w:styleId="BodyTextIndent3Char">
    <w:name w:val="Body Text Indent 3 Char"/>
    <w:basedOn w:val="DefaultParagraphFont"/>
    <w:link w:val="BodyTextIndent3"/>
    <w:rsid w:val="007C5AB3"/>
    <w:rPr>
      <w:rFonts w:ascii="Times New Roman" w:eastAsia="Times" w:hAnsi="Times New Roman"/>
      <w:szCs w:val="20"/>
    </w:rPr>
  </w:style>
  <w:style w:type="character" w:styleId="Strong">
    <w:name w:val="Strong"/>
    <w:basedOn w:val="DefaultParagraphFont"/>
    <w:uiPriority w:val="22"/>
    <w:rsid w:val="00357B51"/>
    <w:rPr>
      <w: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lsdException w:name="Strong" w:uiPriority="22"/>
    <w:lsdException w:name="List Paragraph" w:uiPriority="34" w:qFormat="1"/>
  </w:latentStyles>
  <w:style w:type="paragraph" w:default="1" w:styleId="Normal">
    <w:name w:val="Normal"/>
    <w:qFormat/>
    <w:rsid w:val="00922034"/>
    <w:rPr>
      <w:noProof/>
    </w:rPr>
  </w:style>
  <w:style w:type="paragraph" w:styleId="Heading1">
    <w:name w:val="heading 1"/>
    <w:basedOn w:val="Normal"/>
    <w:next w:val="Normal"/>
    <w:link w:val="Heading1Char"/>
    <w:qFormat/>
    <w:rsid w:val="00D73EE2"/>
    <w:pPr>
      <w:jc w:val="center"/>
      <w:outlineLvl w:val="0"/>
    </w:pPr>
    <w:rPr>
      <w:rFonts w:ascii="Times New Roman" w:hAnsi="Times New Roman"/>
      <w:b/>
      <w:bCs/>
      <w:noProof w:val="0"/>
      <w:color w:val="000000"/>
    </w:rPr>
  </w:style>
  <w:style w:type="paragraph" w:styleId="Heading2">
    <w:name w:val="heading 2"/>
    <w:basedOn w:val="Normal"/>
    <w:next w:val="Normal"/>
    <w:link w:val="Heading2Char"/>
    <w:qFormat/>
    <w:rsid w:val="00D73EE2"/>
    <w:pPr>
      <w:outlineLvl w:val="1"/>
    </w:pPr>
    <w:rPr>
      <w:rFonts w:ascii="Times New Roman" w:hAnsi="Times New Roman"/>
      <w:b/>
      <w:bCs/>
      <w:noProof w:val="0"/>
      <w:color w:val="000000"/>
    </w:rPr>
  </w:style>
  <w:style w:type="paragraph" w:styleId="Heading3">
    <w:name w:val="heading 3"/>
    <w:basedOn w:val="Normal"/>
    <w:next w:val="Normal"/>
    <w:link w:val="Heading3Char"/>
    <w:qFormat/>
    <w:rsid w:val="00D73EE2"/>
    <w:pPr>
      <w:outlineLvl w:val="2"/>
    </w:pPr>
    <w:rPr>
      <w:rFonts w:ascii="Times New Roman" w:hAnsi="Times New Roman"/>
      <w:b/>
      <w:bCs/>
      <w:noProof w:val="0"/>
      <w:color w:val="000000"/>
    </w:rPr>
  </w:style>
  <w:style w:type="paragraph" w:styleId="Heading4">
    <w:name w:val="heading 4"/>
    <w:basedOn w:val="Normal"/>
    <w:next w:val="Normal"/>
    <w:link w:val="Heading4Char"/>
    <w:qFormat/>
    <w:rsid w:val="00D73EE2"/>
    <w:pPr>
      <w:spacing w:before="240" w:after="60"/>
      <w:outlineLvl w:val="3"/>
    </w:pPr>
    <w:rPr>
      <w:rFonts w:ascii="Times New Roman" w:hAnsi="Times New Roman"/>
      <w:b/>
      <w:bCs/>
      <w:noProof w:val="0"/>
      <w:color w:val="000000"/>
      <w:sz w:val="28"/>
      <w:szCs w:val="28"/>
    </w:rPr>
  </w:style>
  <w:style w:type="paragraph" w:styleId="Heading5">
    <w:name w:val="heading 5"/>
    <w:basedOn w:val="Normal"/>
    <w:next w:val="Normal"/>
    <w:link w:val="Heading5Char"/>
    <w:qFormat/>
    <w:rsid w:val="00D73EE2"/>
    <w:pPr>
      <w:spacing w:before="240" w:after="60"/>
      <w:outlineLvl w:val="4"/>
    </w:pPr>
    <w:rPr>
      <w:rFonts w:ascii="Times New Roman" w:hAnsi="Times New Roman"/>
      <w:b/>
      <w:bCs/>
      <w:i/>
      <w:iCs/>
      <w:noProof w:val="0"/>
      <w:color w:val="000000"/>
      <w:sz w:val="26"/>
      <w:szCs w:val="26"/>
    </w:rPr>
  </w:style>
  <w:style w:type="paragraph" w:styleId="Heading6">
    <w:name w:val="heading 6"/>
    <w:basedOn w:val="Normal"/>
    <w:next w:val="Normal"/>
    <w:link w:val="Heading6Char"/>
    <w:qFormat/>
    <w:rsid w:val="00D73EE2"/>
    <w:pPr>
      <w:spacing w:before="240" w:after="60"/>
      <w:outlineLvl w:val="5"/>
    </w:pPr>
    <w:rPr>
      <w:rFonts w:ascii="Times New Roman" w:hAnsi="Times New Roman"/>
      <w:b/>
      <w:bCs/>
      <w:noProof w:val="0"/>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rsid w:val="00DC526E"/>
    <w:rPr>
      <w:rFonts w:ascii="Tahoma" w:hAnsi="Tahoma" w:cs="Tahoma"/>
      <w:sz w:val="16"/>
      <w:szCs w:val="16"/>
    </w:rPr>
  </w:style>
  <w:style w:type="character" w:customStyle="1" w:styleId="BalloonTextChar">
    <w:name w:val="Balloon Text Char"/>
    <w:basedOn w:val="DefaultParagraphFont"/>
    <w:uiPriority w:val="99"/>
    <w:semiHidden/>
    <w:rsid w:val="002059A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2059AB"/>
    <w:rPr>
      <w:rFonts w:ascii="Lucida Grande" w:hAnsi="Lucida Grande"/>
      <w:sz w:val="18"/>
      <w:szCs w:val="18"/>
    </w:rPr>
  </w:style>
  <w:style w:type="character" w:styleId="Hyperlink">
    <w:name w:val="Hyperlink"/>
    <w:basedOn w:val="DefaultParagraphFont"/>
    <w:rsid w:val="00D565F5"/>
    <w:rPr>
      <w:color w:val="0000FF"/>
      <w:u w:val="single"/>
    </w:rPr>
  </w:style>
  <w:style w:type="paragraph" w:styleId="Header">
    <w:name w:val="header"/>
    <w:basedOn w:val="Normal"/>
    <w:link w:val="HeaderChar"/>
    <w:rsid w:val="00834E5F"/>
    <w:pPr>
      <w:tabs>
        <w:tab w:val="center" w:pos="4320"/>
        <w:tab w:val="right" w:pos="8640"/>
      </w:tabs>
    </w:pPr>
  </w:style>
  <w:style w:type="paragraph" w:styleId="Footer">
    <w:name w:val="footer"/>
    <w:basedOn w:val="Normal"/>
    <w:link w:val="FooterChar"/>
    <w:rsid w:val="00922034"/>
    <w:pPr>
      <w:tabs>
        <w:tab w:val="center" w:pos="4320"/>
        <w:tab w:val="right" w:pos="8640"/>
      </w:tabs>
    </w:pPr>
  </w:style>
  <w:style w:type="character" w:customStyle="1" w:styleId="Heading1Char">
    <w:name w:val="Heading 1 Char"/>
    <w:basedOn w:val="DefaultParagraphFont"/>
    <w:link w:val="Heading1"/>
    <w:rsid w:val="00D73EE2"/>
    <w:rPr>
      <w:rFonts w:ascii="Times New Roman" w:hAnsi="Times New Roman"/>
      <w:b/>
      <w:bCs/>
      <w:color w:val="000000"/>
    </w:rPr>
  </w:style>
  <w:style w:type="character" w:customStyle="1" w:styleId="Heading2Char">
    <w:name w:val="Heading 2 Char"/>
    <w:basedOn w:val="DefaultParagraphFont"/>
    <w:link w:val="Heading2"/>
    <w:rsid w:val="00D73EE2"/>
    <w:rPr>
      <w:rFonts w:ascii="Times New Roman" w:hAnsi="Times New Roman"/>
      <w:b/>
      <w:bCs/>
      <w:color w:val="000000"/>
    </w:rPr>
  </w:style>
  <w:style w:type="character" w:customStyle="1" w:styleId="Heading3Char">
    <w:name w:val="Heading 3 Char"/>
    <w:basedOn w:val="DefaultParagraphFont"/>
    <w:link w:val="Heading3"/>
    <w:rsid w:val="00D73EE2"/>
    <w:rPr>
      <w:rFonts w:ascii="Times New Roman" w:hAnsi="Times New Roman"/>
      <w:b/>
      <w:bCs/>
      <w:color w:val="000000"/>
    </w:rPr>
  </w:style>
  <w:style w:type="character" w:customStyle="1" w:styleId="Heading4Char">
    <w:name w:val="Heading 4 Char"/>
    <w:basedOn w:val="DefaultParagraphFont"/>
    <w:link w:val="Heading4"/>
    <w:rsid w:val="00D73EE2"/>
    <w:rPr>
      <w:rFonts w:ascii="Times New Roman" w:hAnsi="Times New Roman"/>
      <w:b/>
      <w:bCs/>
      <w:color w:val="000000"/>
      <w:sz w:val="28"/>
      <w:szCs w:val="28"/>
    </w:rPr>
  </w:style>
  <w:style w:type="character" w:customStyle="1" w:styleId="Heading5Char">
    <w:name w:val="Heading 5 Char"/>
    <w:basedOn w:val="DefaultParagraphFont"/>
    <w:link w:val="Heading5"/>
    <w:rsid w:val="00D73EE2"/>
    <w:rPr>
      <w:rFonts w:ascii="Times New Roman" w:hAnsi="Times New Roman"/>
      <w:b/>
      <w:bCs/>
      <w:i/>
      <w:iCs/>
      <w:color w:val="000000"/>
      <w:sz w:val="26"/>
      <w:szCs w:val="26"/>
    </w:rPr>
  </w:style>
  <w:style w:type="character" w:customStyle="1" w:styleId="Heading6Char">
    <w:name w:val="Heading 6 Char"/>
    <w:basedOn w:val="DefaultParagraphFont"/>
    <w:link w:val="Heading6"/>
    <w:rsid w:val="00D73EE2"/>
    <w:rPr>
      <w:rFonts w:ascii="Times New Roman" w:hAnsi="Times New Roman"/>
      <w:b/>
      <w:bCs/>
      <w:color w:val="000000"/>
      <w:sz w:val="22"/>
      <w:szCs w:val="22"/>
    </w:rPr>
  </w:style>
  <w:style w:type="paragraph" w:styleId="Title">
    <w:name w:val="Title"/>
    <w:basedOn w:val="Normal"/>
    <w:link w:val="TitleChar"/>
    <w:qFormat/>
    <w:rsid w:val="00D73EE2"/>
    <w:pPr>
      <w:spacing w:before="240" w:after="60"/>
      <w:jc w:val="center"/>
    </w:pPr>
    <w:rPr>
      <w:rFonts w:ascii="Arial" w:eastAsia="Arial" w:hAnsi="Arial" w:cs="Arial"/>
      <w:b/>
      <w:bCs/>
      <w:noProof w:val="0"/>
      <w:color w:val="000000"/>
      <w:sz w:val="32"/>
      <w:szCs w:val="32"/>
    </w:rPr>
  </w:style>
  <w:style w:type="character" w:customStyle="1" w:styleId="TitleChar">
    <w:name w:val="Title Char"/>
    <w:basedOn w:val="DefaultParagraphFont"/>
    <w:link w:val="Title"/>
    <w:rsid w:val="00D73EE2"/>
    <w:rPr>
      <w:rFonts w:ascii="Arial" w:eastAsia="Arial" w:hAnsi="Arial" w:cs="Arial"/>
      <w:b/>
      <w:bCs/>
      <w:color w:val="000000"/>
      <w:sz w:val="32"/>
      <w:szCs w:val="32"/>
    </w:rPr>
  </w:style>
  <w:style w:type="paragraph" w:styleId="Subtitle">
    <w:name w:val="Subtitle"/>
    <w:basedOn w:val="Normal"/>
    <w:link w:val="SubtitleChar"/>
    <w:qFormat/>
    <w:rsid w:val="00D73EE2"/>
    <w:pPr>
      <w:spacing w:after="60"/>
      <w:jc w:val="center"/>
    </w:pPr>
    <w:rPr>
      <w:rFonts w:ascii="Arial" w:eastAsia="Arial" w:hAnsi="Arial" w:cs="Arial"/>
      <w:noProof w:val="0"/>
      <w:color w:val="000000"/>
    </w:rPr>
  </w:style>
  <w:style w:type="character" w:customStyle="1" w:styleId="SubtitleChar">
    <w:name w:val="Subtitle Char"/>
    <w:basedOn w:val="DefaultParagraphFont"/>
    <w:link w:val="Subtitle"/>
    <w:rsid w:val="00D73EE2"/>
    <w:rPr>
      <w:rFonts w:ascii="Arial" w:eastAsia="Arial" w:hAnsi="Arial" w:cs="Arial"/>
      <w:color w:val="000000"/>
    </w:rPr>
  </w:style>
  <w:style w:type="table" w:styleId="TableGrid">
    <w:name w:val="Table Grid"/>
    <w:basedOn w:val="TableNormal"/>
    <w:rsid w:val="00D73EE2"/>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rsid w:val="00D73EE2"/>
    <w:rPr>
      <w:noProof/>
    </w:rPr>
  </w:style>
  <w:style w:type="character" w:customStyle="1" w:styleId="FooterChar">
    <w:name w:val="Footer Char"/>
    <w:basedOn w:val="DefaultParagraphFont"/>
    <w:link w:val="Footer"/>
    <w:rsid w:val="00D73EE2"/>
    <w:rPr>
      <w:noProof/>
    </w:rPr>
  </w:style>
  <w:style w:type="character" w:styleId="PageNumber">
    <w:name w:val="page number"/>
    <w:basedOn w:val="DefaultParagraphFont"/>
    <w:rsid w:val="00D73EE2"/>
  </w:style>
  <w:style w:type="paragraph" w:styleId="BodyText3">
    <w:name w:val="Body Text 3"/>
    <w:basedOn w:val="Normal"/>
    <w:link w:val="BodyText3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pPr>
    <w:rPr>
      <w:rFonts w:ascii="Times New Roman" w:eastAsia="Times" w:hAnsi="Times New Roman"/>
      <w:noProof w:val="0"/>
      <w:sz w:val="20"/>
      <w:szCs w:val="20"/>
    </w:rPr>
  </w:style>
  <w:style w:type="character" w:customStyle="1" w:styleId="BodyText3Char">
    <w:name w:val="Body Text 3 Char"/>
    <w:basedOn w:val="DefaultParagraphFont"/>
    <w:link w:val="BodyText3"/>
    <w:rsid w:val="00BA7BEF"/>
    <w:rPr>
      <w:rFonts w:ascii="Times New Roman" w:eastAsia="Times" w:hAnsi="Times New Roman"/>
      <w:sz w:val="20"/>
      <w:szCs w:val="20"/>
    </w:rPr>
  </w:style>
  <w:style w:type="paragraph" w:styleId="BodyText2">
    <w:name w:val="Body Text 2"/>
    <w:basedOn w:val="Normal"/>
    <w:link w:val="BodyText2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pPr>
    <w:rPr>
      <w:rFonts w:ascii="Times" w:eastAsia="Times" w:hAnsi="Times"/>
      <w:i/>
      <w:noProof w:val="0"/>
      <w:szCs w:val="20"/>
    </w:rPr>
  </w:style>
  <w:style w:type="character" w:customStyle="1" w:styleId="BodyText2Char">
    <w:name w:val="Body Text 2 Char"/>
    <w:basedOn w:val="DefaultParagraphFont"/>
    <w:link w:val="BodyText2"/>
    <w:rsid w:val="00BA7BEF"/>
    <w:rPr>
      <w:rFonts w:ascii="Times" w:eastAsia="Times" w:hAnsi="Times"/>
      <w:i/>
      <w:szCs w:val="20"/>
    </w:rPr>
  </w:style>
  <w:style w:type="paragraph" w:styleId="BodyTextIndent2">
    <w:name w:val="Body Text Indent 2"/>
    <w:basedOn w:val="Normal"/>
    <w:link w:val="BodyTextIndent2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162" w:hanging="162"/>
    </w:pPr>
    <w:rPr>
      <w:rFonts w:ascii="Times New Roman" w:eastAsia="Times" w:hAnsi="Times New Roman"/>
      <w:noProof w:val="0"/>
      <w:szCs w:val="20"/>
    </w:rPr>
  </w:style>
  <w:style w:type="character" w:customStyle="1" w:styleId="BodyTextIndent2Char">
    <w:name w:val="Body Text Indent 2 Char"/>
    <w:basedOn w:val="DefaultParagraphFont"/>
    <w:link w:val="BodyTextIndent2"/>
    <w:rsid w:val="00BA7BEF"/>
    <w:rPr>
      <w:rFonts w:ascii="Times New Roman" w:eastAsia="Times" w:hAnsi="Times New Roman"/>
      <w:szCs w:val="20"/>
    </w:rPr>
  </w:style>
  <w:style w:type="character" w:styleId="CommentReference">
    <w:name w:val="annotation reference"/>
    <w:basedOn w:val="DefaultParagraphFont"/>
    <w:rsid w:val="008D3131"/>
    <w:rPr>
      <w:sz w:val="18"/>
      <w:szCs w:val="18"/>
    </w:rPr>
  </w:style>
  <w:style w:type="paragraph" w:styleId="CommentText">
    <w:name w:val="annotation text"/>
    <w:basedOn w:val="Normal"/>
    <w:link w:val="CommentTextChar"/>
    <w:rsid w:val="008D3131"/>
  </w:style>
  <w:style w:type="character" w:customStyle="1" w:styleId="CommentTextChar">
    <w:name w:val="Comment Text Char"/>
    <w:basedOn w:val="DefaultParagraphFont"/>
    <w:link w:val="CommentText"/>
    <w:rsid w:val="008D3131"/>
    <w:rPr>
      <w:noProof/>
    </w:rPr>
  </w:style>
  <w:style w:type="paragraph" w:styleId="CommentSubject">
    <w:name w:val="annotation subject"/>
    <w:basedOn w:val="CommentText"/>
    <w:next w:val="CommentText"/>
    <w:link w:val="CommentSubjectChar"/>
    <w:rsid w:val="008D3131"/>
    <w:rPr>
      <w:b/>
      <w:bCs/>
      <w:sz w:val="20"/>
      <w:szCs w:val="20"/>
    </w:rPr>
  </w:style>
  <w:style w:type="character" w:customStyle="1" w:styleId="CommentSubjectChar">
    <w:name w:val="Comment Subject Char"/>
    <w:basedOn w:val="CommentTextChar"/>
    <w:link w:val="CommentSubject"/>
    <w:rsid w:val="008D3131"/>
    <w:rPr>
      <w:b/>
      <w:bCs/>
      <w:noProof/>
      <w:sz w:val="20"/>
      <w:szCs w:val="20"/>
    </w:rPr>
  </w:style>
  <w:style w:type="paragraph" w:styleId="ListParagraph">
    <w:name w:val="List Paragraph"/>
    <w:basedOn w:val="Normal"/>
    <w:uiPriority w:val="34"/>
    <w:qFormat/>
    <w:rsid w:val="00BB7274"/>
    <w:pPr>
      <w:ind w:left="720"/>
      <w:contextualSpacing/>
    </w:pPr>
  </w:style>
  <w:style w:type="paragraph" w:styleId="BodyText">
    <w:name w:val="Body Text"/>
    <w:basedOn w:val="Normal"/>
    <w:link w:val="BodyTextChar"/>
    <w:rsid w:val="007C5AB3"/>
    <w:pPr>
      <w:spacing w:after="120"/>
    </w:pPr>
  </w:style>
  <w:style w:type="character" w:customStyle="1" w:styleId="BodyTextChar">
    <w:name w:val="Body Text Char"/>
    <w:basedOn w:val="DefaultParagraphFont"/>
    <w:link w:val="BodyText"/>
    <w:rsid w:val="007C5AB3"/>
    <w:rPr>
      <w:noProof/>
    </w:rPr>
  </w:style>
  <w:style w:type="paragraph" w:styleId="BodyTextIndent">
    <w:name w:val="Body Text Indent"/>
    <w:basedOn w:val="Normal"/>
    <w:link w:val="BodyTextIndentChar"/>
    <w:rsid w:val="007C5AB3"/>
    <w:pPr>
      <w:ind w:left="720"/>
    </w:pPr>
    <w:rPr>
      <w:rFonts w:ascii="Times New Roman" w:eastAsia="Times" w:hAnsi="Times New Roman"/>
      <w:noProof w:val="0"/>
      <w:szCs w:val="20"/>
    </w:rPr>
  </w:style>
  <w:style w:type="character" w:customStyle="1" w:styleId="BodyTextIndentChar">
    <w:name w:val="Body Text Indent Char"/>
    <w:basedOn w:val="DefaultParagraphFont"/>
    <w:link w:val="BodyTextIndent"/>
    <w:rsid w:val="007C5AB3"/>
    <w:rPr>
      <w:rFonts w:ascii="Times New Roman" w:eastAsia="Times" w:hAnsi="Times New Roman"/>
      <w:szCs w:val="20"/>
    </w:rPr>
  </w:style>
  <w:style w:type="character" w:styleId="FollowedHyperlink">
    <w:name w:val="FollowedHyperlink"/>
    <w:basedOn w:val="DefaultParagraphFont"/>
    <w:rsid w:val="007C5AB3"/>
    <w:rPr>
      <w:color w:val="800080"/>
      <w:u w:val="single"/>
    </w:rPr>
  </w:style>
  <w:style w:type="paragraph" w:styleId="BodyTextIndent3">
    <w:name w:val="Body Text Indent 3"/>
    <w:basedOn w:val="Normal"/>
    <w:link w:val="BodyTextIndent3Char"/>
    <w:rsid w:val="007C5AB3"/>
    <w:pPr>
      <w:ind w:firstLine="720"/>
    </w:pPr>
    <w:rPr>
      <w:rFonts w:ascii="Times New Roman" w:eastAsia="Times" w:hAnsi="Times New Roman"/>
      <w:noProof w:val="0"/>
      <w:szCs w:val="20"/>
    </w:rPr>
  </w:style>
  <w:style w:type="character" w:customStyle="1" w:styleId="BodyTextIndent3Char">
    <w:name w:val="Body Text Indent 3 Char"/>
    <w:basedOn w:val="DefaultParagraphFont"/>
    <w:link w:val="BodyTextIndent3"/>
    <w:rsid w:val="007C5AB3"/>
    <w:rPr>
      <w:rFonts w:ascii="Times New Roman" w:eastAsia="Times" w:hAnsi="Times New Roman"/>
      <w:szCs w:val="20"/>
    </w:rPr>
  </w:style>
  <w:style w:type="character" w:styleId="Strong">
    <w:name w:val="Strong"/>
    <w:basedOn w:val="DefaultParagraphFont"/>
    <w:uiPriority w:val="22"/>
    <w:rsid w:val="00357B5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940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etsmartz.org/" TargetMode="External"/><Relationship Id="rId12" Type="http://schemas.openxmlformats.org/officeDocument/2006/relationships/hyperlink" Target="http://www.pdx.edu/sites/www.pdx.edu.ci/files/Incomplete%20grade.pdf" TargetMode="External"/><Relationship Id="rId13" Type="http://schemas.openxmlformats.org/officeDocument/2006/relationships/hyperlink" Target="http://www.pdx.edu/media/g/s/gse_handbook_student_conduct.pdf" TargetMode="External"/><Relationship Id="rId14" Type="http://schemas.openxmlformats.org/officeDocument/2006/relationships/hyperlink" Target="http://www.pdx.edu" TargetMode="Externa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gthy2011.wikispaces.com/home" TargetMode="External"/><Relationship Id="rId10" Type="http://schemas.openxmlformats.org/officeDocument/2006/relationships/hyperlink" Target="http://safekid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3550</Words>
  <Characters>20238</Characters>
  <Application>Microsoft Macintosh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PORTLAND STATE UNIVERSITY</vt:lpstr>
    </vt:vector>
  </TitlesOfParts>
  <Company>Portland State University</Company>
  <LinksUpToDate>false</LinksUpToDate>
  <CharactersWithSpaces>23741</CharactersWithSpaces>
  <SharedDoc>false</SharedDoc>
  <HLinks>
    <vt:vector size="12" baseType="variant">
      <vt:variant>
        <vt:i4>7471170</vt:i4>
      </vt:variant>
      <vt:variant>
        <vt:i4>3</vt:i4>
      </vt:variant>
      <vt:variant>
        <vt:i4>0</vt:i4>
      </vt:variant>
      <vt:variant>
        <vt:i4>5</vt:i4>
      </vt:variant>
      <vt:variant>
        <vt:lpwstr>mailto:mikkelsond@pdx.edu</vt:lpwstr>
      </vt:variant>
      <vt:variant>
        <vt:lpwstr/>
      </vt:variant>
      <vt:variant>
        <vt:i4>8126534</vt:i4>
      </vt:variant>
      <vt:variant>
        <vt:i4>0</vt:i4>
      </vt:variant>
      <vt:variant>
        <vt:i4>0</vt:i4>
      </vt:variant>
      <vt:variant>
        <vt:i4>5</vt:i4>
      </vt:variant>
      <vt:variant>
        <vt:lpwstr>mailto:harmons@pdx.edu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PORTLAND STATE UNIVERSITY</dc:title>
  <dc:creator>Steve Harmon</dc:creator>
  <cp:lastModifiedBy>Gayle Thieman</cp:lastModifiedBy>
  <cp:revision>5</cp:revision>
  <cp:lastPrinted>2013-07-17T22:09:00Z</cp:lastPrinted>
  <dcterms:created xsi:type="dcterms:W3CDTF">2013-07-19T22:03:00Z</dcterms:created>
  <dcterms:modified xsi:type="dcterms:W3CDTF">2013-08-01T06:37:00Z</dcterms:modified>
</cp:coreProperties>
</file>